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2A103" w14:textId="26F94DEE" w:rsidR="00A55A04" w:rsidRPr="00A12B37" w:rsidRDefault="00A55A04" w:rsidP="00A55A04">
      <w:pPr>
        <w:autoSpaceDE w:val="0"/>
        <w:autoSpaceDN w:val="0"/>
        <w:spacing w:after="258" w:line="232" w:lineRule="auto"/>
        <w:jc w:val="center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A55A04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КАЛЕНДАРНО-</w:t>
      </w:r>
      <w:r w:rsidRPr="00A12B37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 xml:space="preserve">ТЕМАТИЧЕСКОЕ </w:t>
      </w:r>
      <w:proofErr w:type="gramStart"/>
      <w:r w:rsidRPr="00A12B37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ПЛАНИРОВАНИЕ</w:t>
      </w:r>
      <w:r w:rsidR="00A12B37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 xml:space="preserve">  ПО</w:t>
      </w:r>
      <w:proofErr w:type="gramEnd"/>
      <w:r w:rsidR="00A12B37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 xml:space="preserve">  ОКРУЖАЮЩЕМУ  МИРУ</w:t>
      </w:r>
    </w:p>
    <w:tbl>
      <w:tblPr>
        <w:tblStyle w:val="af8"/>
        <w:tblW w:w="152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6"/>
        <w:gridCol w:w="8471"/>
        <w:gridCol w:w="993"/>
        <w:gridCol w:w="1275"/>
        <w:gridCol w:w="3261"/>
      </w:tblGrid>
      <w:tr w:rsidR="000E0BC5" w:rsidRPr="00A55A04" w14:paraId="133337A7" w14:textId="77777777" w:rsidTr="000E0BC5">
        <w:trPr>
          <w:trHeight w:val="18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97D4F2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№п/п</w:t>
            </w:r>
          </w:p>
        </w:tc>
        <w:tc>
          <w:tcPr>
            <w:tcW w:w="8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D10E46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5C69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6EFED6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Электронные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 (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цифровые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) 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0E0BC5" w:rsidRPr="00A55A04" w14:paraId="16219CDF" w14:textId="77777777" w:rsidTr="000E0BC5">
        <w:trPr>
          <w:trHeight w:val="208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C854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8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D03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FBF0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E13B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8106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</w:rPr>
            </w:pPr>
          </w:p>
        </w:tc>
      </w:tr>
      <w:tr w:rsidR="000E0BC5" w:rsidRPr="00A55A04" w14:paraId="6A53B304" w14:textId="77777777" w:rsidTr="000E429C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DAC0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Раздел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 1. 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Человек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 и 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общество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.</w:t>
            </w:r>
          </w:p>
        </w:tc>
      </w:tr>
      <w:tr w:rsidR="000E0BC5" w:rsidRPr="00A55A04" w14:paraId="36B0D0D8" w14:textId="77777777" w:rsidTr="000E0BC5">
        <w:trPr>
          <w:trHeight w:val="42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944B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D40B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Школьные традиции и праздники. Классный, школьный коллектив, </w:t>
            </w:r>
            <w:r w:rsidRPr="00A55A04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совместная деятельность.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78D1" w14:textId="77777777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02.09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ED6D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400B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</w:p>
        </w:tc>
      </w:tr>
      <w:tr w:rsidR="000E0BC5" w:rsidRPr="00A55A04" w14:paraId="74880734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C90F" w14:textId="77777777" w:rsidR="000E0BC5" w:rsidRPr="00A55A04" w:rsidRDefault="000E0BC5" w:rsidP="000E0BC5">
            <w:pPr>
              <w:autoSpaceDE w:val="0"/>
              <w:autoSpaceDN w:val="0"/>
              <w:spacing w:before="76"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0F14" w14:textId="77777777" w:rsidR="000E0BC5" w:rsidRPr="00A55A04" w:rsidRDefault="000E0BC5" w:rsidP="000E0BC5">
            <w:pPr>
              <w:autoSpaceDE w:val="0"/>
              <w:autoSpaceDN w:val="0"/>
              <w:spacing w:before="76" w:line="249" w:lineRule="auto"/>
              <w:ind w:left="72"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Одноклассники, взаимоотношения между ними; ценность дружбы, взаимной </w:t>
            </w:r>
            <w:r w:rsidRPr="00A55A04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помощи.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48D0" w14:textId="12742D93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0</w:t>
            </w:r>
            <w:r w:rsidR="00463E4A" w:rsidRPr="00EC023B">
              <w:rPr>
                <w:rFonts w:ascii="Times New Roman" w:hAnsi="Times New Roman"/>
                <w:lang w:val="ru-RU"/>
              </w:rPr>
              <w:t>6</w:t>
            </w:r>
            <w:r w:rsidRPr="00EC023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FF2C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09E2" w14:textId="77777777" w:rsidR="000E0BC5" w:rsidRPr="000E0BC5" w:rsidRDefault="000E0BC5" w:rsidP="000E0BC5">
            <w:pPr>
              <w:autoSpaceDE w:val="0"/>
              <w:autoSpaceDN w:val="0"/>
              <w:spacing w:before="76" w:line="232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BC5" w:rsidRPr="00A55A04" w14:paraId="6570199F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4982" w14:textId="77777777" w:rsidR="000E0BC5" w:rsidRPr="00A55A04" w:rsidRDefault="000E0BC5" w:rsidP="000E0BC5">
            <w:pPr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BE32" w14:textId="77777777" w:rsidR="000E0BC5" w:rsidRPr="00A55A04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Рабочее место школьника.</w:t>
            </w:r>
          </w:p>
          <w:p w14:paraId="64EE3FF4" w14:textId="77777777" w:rsidR="000E0BC5" w:rsidRPr="00A55A04" w:rsidRDefault="000E0BC5" w:rsidP="000E0BC5">
            <w:pPr>
              <w:autoSpaceDE w:val="0"/>
              <w:autoSpaceDN w:val="0"/>
              <w:spacing w:line="244" w:lineRule="auto"/>
              <w:ind w:left="72"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71E6" w14:textId="77777777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09.09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3A80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384F" w14:textId="77777777" w:rsidR="000E0BC5" w:rsidRP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"Я иду в школу" </w:t>
            </w:r>
            <w:r w:rsidR="00000000">
              <w:fldChar w:fldCharType="begin"/>
            </w:r>
            <w:r w:rsidR="00000000">
              <w:instrText>HYPERLINK</w:instrText>
            </w:r>
            <w:r w:rsidR="00000000" w:rsidRPr="00EC023B">
              <w:rPr>
                <w:lang w:val="ru-RU"/>
              </w:rPr>
              <w:instrText xml:space="preserve"> "</w:instrText>
            </w:r>
            <w:r w:rsidR="00000000">
              <w:instrText>https</w:instrText>
            </w:r>
            <w:r w:rsidR="00000000" w:rsidRPr="00EC023B">
              <w:rPr>
                <w:lang w:val="ru-RU"/>
              </w:rPr>
              <w:instrText>://</w:instrText>
            </w:r>
            <w:r w:rsidR="00000000">
              <w:instrText>uchi</w:instrText>
            </w:r>
            <w:r w:rsidR="00000000" w:rsidRPr="00EC023B">
              <w:rPr>
                <w:lang w:val="ru-RU"/>
              </w:rPr>
              <w:instrText>.</w:instrText>
            </w:r>
            <w:r w:rsidR="00000000">
              <w:instrText>ru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catalog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env</w:instrText>
            </w:r>
            <w:r w:rsidR="00000000" w:rsidRPr="00EC023B">
              <w:rPr>
                <w:lang w:val="ru-RU"/>
              </w:rPr>
              <w:instrText>/1-</w:instrText>
            </w:r>
            <w:r w:rsidR="00000000">
              <w:instrText>klass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lesson</w:instrText>
            </w:r>
            <w:r w:rsidR="00000000" w:rsidRPr="00EC023B">
              <w:rPr>
                <w:lang w:val="ru-RU"/>
              </w:rPr>
              <w:instrText>-5135"</w:instrText>
            </w:r>
            <w:r w:rsidR="00000000">
              <w:fldChar w:fldCharType="separate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https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uchi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ru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catalog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env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/1-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klass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lesson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-5135</w:t>
            </w:r>
            <w:r w:rsidR="00000000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fldChar w:fldCharType="end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0E0BC5" w:rsidRPr="00A55A04" w14:paraId="77B97931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CA52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724B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A487" w14:textId="74260CEA" w:rsidR="000E0BC5" w:rsidRPr="00EC023B" w:rsidRDefault="000E0BC5" w:rsidP="000E0BC5">
            <w:pPr>
              <w:autoSpaceDE w:val="0"/>
              <w:autoSpaceDN w:val="0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1</w:t>
            </w:r>
            <w:r w:rsidR="00463E4A"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3</w:t>
            </w: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.09</w:t>
            </w:r>
          </w:p>
          <w:p w14:paraId="31BA9D7E" w14:textId="77777777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CB6E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20F1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</w:tr>
      <w:tr w:rsidR="000E0BC5" w:rsidRPr="00A55A04" w14:paraId="34E0E965" w14:textId="77777777" w:rsidTr="000E0BC5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3D1F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1.5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8C87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Первоначальные сведения о родном крае. Название своего населённого пункта (города, села), региона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EEB5" w14:textId="5B4DDC78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2</w:t>
            </w:r>
            <w:r w:rsidR="00463E4A" w:rsidRPr="00EC023B">
              <w:rPr>
                <w:rFonts w:ascii="Times New Roman" w:hAnsi="Times New Roman"/>
                <w:lang w:val="ru-RU"/>
              </w:rPr>
              <w:t>0</w:t>
            </w:r>
            <w:r w:rsidRPr="00EC023B">
              <w:rPr>
                <w:rFonts w:ascii="Times New Roman" w:hAnsi="Times New Roman"/>
                <w:lang w:val="ru-RU"/>
              </w:rPr>
              <w:t>.09</w:t>
            </w:r>
          </w:p>
          <w:p w14:paraId="08558387" w14:textId="77777777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23.09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8990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4A01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</w:tr>
      <w:tr w:rsidR="000E0BC5" w:rsidRPr="00A55A04" w14:paraId="2A5F6E27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6AA26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4136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5A15" w14:textId="596286A6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2</w:t>
            </w:r>
            <w:r w:rsidR="00463E4A" w:rsidRPr="00EC023B">
              <w:rPr>
                <w:rFonts w:ascii="Times New Roman" w:hAnsi="Times New Roman"/>
                <w:lang w:val="ru-RU"/>
              </w:rPr>
              <w:t>7</w:t>
            </w:r>
            <w:r w:rsidRPr="00EC023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AA94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A62B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"Природа и рукотворный мир" </w:t>
            </w:r>
            <w:r w:rsidRPr="000E0BC5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000000">
              <w:fldChar w:fldCharType="begin"/>
            </w:r>
            <w:r w:rsidR="00000000">
              <w:instrText>HYPERLINK</w:instrText>
            </w:r>
            <w:r w:rsidR="00000000" w:rsidRPr="00EC023B">
              <w:rPr>
                <w:lang w:val="ru-RU"/>
              </w:rPr>
              <w:instrText xml:space="preserve"> "</w:instrText>
            </w:r>
            <w:r w:rsidR="00000000">
              <w:instrText>https</w:instrText>
            </w:r>
            <w:r w:rsidR="00000000" w:rsidRPr="00EC023B">
              <w:rPr>
                <w:lang w:val="ru-RU"/>
              </w:rPr>
              <w:instrText>://</w:instrText>
            </w:r>
            <w:r w:rsidR="00000000">
              <w:instrText>uchi</w:instrText>
            </w:r>
            <w:r w:rsidR="00000000" w:rsidRPr="00EC023B">
              <w:rPr>
                <w:lang w:val="ru-RU"/>
              </w:rPr>
              <w:instrText>.</w:instrText>
            </w:r>
            <w:r w:rsidR="00000000">
              <w:instrText>ru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catalog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env</w:instrText>
            </w:r>
            <w:r w:rsidR="00000000" w:rsidRPr="00EC023B">
              <w:rPr>
                <w:lang w:val="ru-RU"/>
              </w:rPr>
              <w:instrText>/2-</w:instrText>
            </w:r>
            <w:r w:rsidR="00000000">
              <w:instrText>klass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lesson</w:instrText>
            </w:r>
            <w:r w:rsidR="00000000" w:rsidRPr="00EC023B">
              <w:rPr>
                <w:lang w:val="ru-RU"/>
              </w:rPr>
              <w:instrText>-11239"</w:instrText>
            </w:r>
            <w:r w:rsidR="00000000">
              <w:fldChar w:fldCharType="separate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https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uchi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ru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catalog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env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/2-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klass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lesson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-11239</w:t>
            </w:r>
            <w:r w:rsidR="00000000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fldChar w:fldCharType="end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  </w:t>
            </w:r>
          </w:p>
        </w:tc>
      </w:tr>
      <w:tr w:rsidR="000E0BC5" w:rsidRPr="00A55A04" w14:paraId="5B0A9772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A04B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1.7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13B9" w14:textId="77777777" w:rsidR="000E0BC5" w:rsidRPr="00A55A04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Правила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поведения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социуме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5B4" w14:textId="77777777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30.09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CEC2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AAF1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</w:p>
        </w:tc>
      </w:tr>
      <w:tr w:rsidR="000E0BC5" w:rsidRPr="00A55A04" w14:paraId="7BBC5D0A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DD96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8FEB" w14:textId="77777777" w:rsidR="000E0BC5" w:rsidRPr="00A55A04" w:rsidRDefault="000E0BC5" w:rsidP="000E0BC5">
            <w:pPr>
              <w:autoSpaceDE w:val="0"/>
              <w:autoSpaceDN w:val="0"/>
              <w:spacing w:line="249" w:lineRule="auto"/>
              <w:ind w:left="72"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0EB4" w14:textId="78F0CAFC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0</w:t>
            </w:r>
            <w:r w:rsidR="00463E4A" w:rsidRPr="00EC023B">
              <w:rPr>
                <w:rFonts w:ascii="Times New Roman" w:hAnsi="Times New Roman"/>
                <w:lang w:val="ru-RU"/>
              </w:rPr>
              <w:t>4</w:t>
            </w:r>
            <w:r w:rsidRPr="00EC023B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CB2F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A1F7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E0BC5" w:rsidRPr="00A55A04" w14:paraId="792DC205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4072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19FA" w14:textId="77777777" w:rsidR="000E0BC5" w:rsidRPr="00A55A04" w:rsidRDefault="000E0BC5" w:rsidP="000E0BC5">
            <w:pPr>
              <w:autoSpaceDE w:val="0"/>
              <w:autoSpaceDN w:val="0"/>
              <w:spacing w:line="244" w:lineRule="auto"/>
              <w:ind w:left="72" w:righ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Взаимоотношения </w:t>
            </w:r>
            <w:proofErr w:type="gram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взаимопомощь</w:t>
            </w:r>
            <w:proofErr w:type="gram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в семье.</w:t>
            </w:r>
          </w:p>
          <w:p w14:paraId="52CC4703" w14:textId="77777777" w:rsidR="000E0BC5" w:rsidRPr="00A55A04" w:rsidRDefault="000E0BC5" w:rsidP="000E0BC5">
            <w:pPr>
              <w:autoSpaceDE w:val="0"/>
              <w:autoSpaceDN w:val="0"/>
              <w:spacing w:line="249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Совместный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труд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 и</w:t>
            </w:r>
            <w:proofErr w:type="gram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отдых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2AF7" w14:textId="77777777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07.10</w:t>
            </w:r>
          </w:p>
          <w:p w14:paraId="36F5F649" w14:textId="7766755A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1</w:t>
            </w:r>
            <w:r w:rsidR="00463E4A" w:rsidRPr="00EC023B">
              <w:rPr>
                <w:rFonts w:ascii="Times New Roman" w:hAnsi="Times New Roman"/>
                <w:lang w:val="ru-RU"/>
              </w:rPr>
              <w:t>1</w:t>
            </w:r>
            <w:r w:rsidRPr="00EC023B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1CFA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4DC1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</w:p>
        </w:tc>
      </w:tr>
      <w:tr w:rsidR="000E0BC5" w:rsidRPr="00A55A04" w14:paraId="561D8CA6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4302" w14:textId="77777777" w:rsidR="000E0BC5" w:rsidRPr="00A55A04" w:rsidRDefault="000E0BC5" w:rsidP="000E0BC5">
            <w:pPr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940C" w14:textId="77777777" w:rsidR="000E0BC5" w:rsidRPr="00A55A04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Домашний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адрес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4EA0" w14:textId="77777777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14.10</w:t>
            </w:r>
          </w:p>
          <w:p w14:paraId="2D0D27CB" w14:textId="1298C067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1</w:t>
            </w:r>
            <w:r w:rsidR="00463E4A" w:rsidRPr="00EC023B">
              <w:rPr>
                <w:rFonts w:ascii="Times New Roman" w:hAnsi="Times New Roman"/>
                <w:lang w:val="ru-RU"/>
              </w:rPr>
              <w:t>8</w:t>
            </w:r>
            <w:r w:rsidRPr="00EC023B">
              <w:rPr>
                <w:rFonts w:ascii="Times New Roman" w:hAnsi="Times New Roman"/>
                <w:lang w:val="ru-RU"/>
              </w:rPr>
              <w:t>.10</w:t>
            </w:r>
          </w:p>
          <w:p w14:paraId="6CBC5E26" w14:textId="77777777" w:rsidR="000E0BC5" w:rsidRPr="00EC023B" w:rsidRDefault="000E0BC5" w:rsidP="000E0BC5">
            <w:pPr>
              <w:autoSpaceDE w:val="0"/>
              <w:autoSpaceDN w:val="0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21.10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DBFB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F8B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</w:p>
        </w:tc>
      </w:tr>
      <w:tr w:rsidR="000E0BC5" w:rsidRPr="00A55A04" w14:paraId="742E0CE2" w14:textId="77777777" w:rsidTr="00592995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9E63" w14:textId="77777777" w:rsidR="000E0BC5" w:rsidRPr="00EC023B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</w:rPr>
            </w:pPr>
            <w:proofErr w:type="spellStart"/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Раздел</w:t>
            </w:r>
            <w:proofErr w:type="spellEnd"/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 2. </w:t>
            </w:r>
            <w:proofErr w:type="spellStart"/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Человек</w:t>
            </w:r>
            <w:proofErr w:type="spellEnd"/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 и </w:t>
            </w:r>
            <w:proofErr w:type="spellStart"/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природа</w:t>
            </w:r>
            <w:proofErr w:type="spellEnd"/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.</w:t>
            </w:r>
          </w:p>
        </w:tc>
      </w:tr>
      <w:tr w:rsidR="000E0BC5" w:rsidRPr="00A55A04" w14:paraId="0FF03932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140E6" w14:textId="77777777" w:rsidR="000E0BC5" w:rsidRPr="00A55A04" w:rsidRDefault="000E0BC5" w:rsidP="000E0BC5">
            <w:pPr>
              <w:autoSpaceDE w:val="0"/>
              <w:autoSpaceDN w:val="0"/>
              <w:spacing w:before="76"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388B4" w14:textId="1ED78317" w:rsidR="000E0BC5" w:rsidRPr="00A55A04" w:rsidRDefault="000E0BC5" w:rsidP="000E0BC5">
            <w:pPr>
              <w:autoSpaceDE w:val="0"/>
              <w:autoSpaceDN w:val="0"/>
              <w:spacing w:before="64" w:line="252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Природа и предметы, созданные человеком. Природные материалы. Бережное </w:t>
            </w:r>
            <w:r w:rsidRPr="00A55A04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отношение к предметам, вещам, уход за ними.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305E" w14:textId="40C7EDAB" w:rsidR="000E0BC5" w:rsidRPr="00EC023B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2</w:t>
            </w:r>
            <w:r w:rsidR="00463E4A" w:rsidRPr="00EC023B">
              <w:rPr>
                <w:rFonts w:ascii="Times New Roman" w:hAnsi="Times New Roman"/>
                <w:lang w:val="ru-RU"/>
              </w:rPr>
              <w:t>5</w:t>
            </w:r>
            <w:r w:rsidRPr="00EC023B">
              <w:rPr>
                <w:rFonts w:ascii="Times New Roman" w:hAnsi="Times New Roman"/>
                <w:lang w:val="ru-RU"/>
              </w:rPr>
              <w:t>.10</w:t>
            </w:r>
          </w:p>
          <w:p w14:paraId="4EFC4ADB" w14:textId="77777777" w:rsidR="000E0BC5" w:rsidRPr="00EC023B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28.10</w:t>
            </w:r>
          </w:p>
          <w:p w14:paraId="3FD0A30D" w14:textId="057004DE" w:rsidR="000E0BC5" w:rsidRPr="00EC023B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  <w:lang w:val="ru-RU"/>
              </w:rPr>
            </w:pPr>
            <w:r w:rsidRPr="00EC023B">
              <w:rPr>
                <w:rFonts w:ascii="Times New Roman" w:hAnsi="Times New Roman"/>
                <w:lang w:val="ru-RU"/>
              </w:rPr>
              <w:t>0</w:t>
            </w:r>
            <w:r w:rsidR="008B1202" w:rsidRPr="00EC023B">
              <w:rPr>
                <w:rFonts w:ascii="Times New Roman" w:hAnsi="Times New Roman"/>
                <w:lang w:val="ru-RU"/>
              </w:rPr>
              <w:t>8</w:t>
            </w:r>
            <w:r w:rsidRPr="00EC023B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0E5A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6A5C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</w:p>
        </w:tc>
      </w:tr>
      <w:tr w:rsidR="000E0BC5" w:rsidRPr="00A55A04" w14:paraId="44CBAD8A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EEA9D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4C65" w14:textId="77777777" w:rsidR="000E0BC5" w:rsidRPr="00A55A04" w:rsidRDefault="000E0BC5" w:rsidP="000E0BC5">
            <w:pPr>
              <w:autoSpaceDE w:val="0"/>
              <w:autoSpaceDN w:val="0"/>
              <w:spacing w:before="66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Неживая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живая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природа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A3D9" w14:textId="77777777" w:rsidR="000E0BC5" w:rsidRPr="00EC023B" w:rsidRDefault="000E0BC5" w:rsidP="000E0BC5">
            <w:pPr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11.11</w:t>
            </w:r>
          </w:p>
          <w:p w14:paraId="3760778D" w14:textId="438FA15F" w:rsidR="000E0BC5" w:rsidRPr="00EC023B" w:rsidRDefault="000E0BC5" w:rsidP="000E0BC5">
            <w:pPr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1</w:t>
            </w:r>
            <w:r w:rsidR="008B1202"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5</w:t>
            </w: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.11</w:t>
            </w:r>
          </w:p>
          <w:p w14:paraId="0AD72D26" w14:textId="77777777" w:rsidR="000E0BC5" w:rsidRPr="00EC023B" w:rsidRDefault="000E0BC5" w:rsidP="000E0BC5">
            <w:pPr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18.11</w:t>
            </w:r>
          </w:p>
          <w:p w14:paraId="7BEBC4DF" w14:textId="2E814DBD" w:rsidR="000E0BC5" w:rsidRPr="00EC023B" w:rsidRDefault="000E0BC5" w:rsidP="000E0BC5">
            <w:pPr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2</w:t>
            </w:r>
            <w:r w:rsidR="008B1202"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2</w:t>
            </w: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.11</w:t>
            </w:r>
          </w:p>
          <w:p w14:paraId="1EEC9673" w14:textId="77777777" w:rsidR="000E0BC5" w:rsidRPr="00EC023B" w:rsidRDefault="000E0BC5" w:rsidP="000E0BC5">
            <w:pPr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25.11</w:t>
            </w:r>
          </w:p>
          <w:p w14:paraId="755481EE" w14:textId="08BA3316" w:rsidR="000E0BC5" w:rsidRPr="00EC023B" w:rsidRDefault="008B1202" w:rsidP="000E0BC5">
            <w:pPr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29</w:t>
            </w:r>
            <w:r w:rsidR="000E0BC5"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.11</w:t>
            </w:r>
          </w:p>
          <w:p w14:paraId="46098497" w14:textId="77777777" w:rsidR="000E0BC5" w:rsidRPr="00EC023B" w:rsidRDefault="000E0BC5" w:rsidP="000E0BC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023B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lastRenderedPageBreak/>
              <w:t>02.12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7BE1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5D93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</w:rPr>
            </w:pPr>
          </w:p>
        </w:tc>
      </w:tr>
      <w:tr w:rsidR="000E0BC5" w:rsidRPr="00A55A04" w14:paraId="0A6844B1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5881" w14:textId="77777777" w:rsidR="000E0BC5" w:rsidRPr="00A55A04" w:rsidRDefault="000E0BC5" w:rsidP="000E0BC5">
            <w:pPr>
              <w:autoSpaceDE w:val="0"/>
              <w:autoSpaceDN w:val="0"/>
              <w:spacing w:before="76"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30BE" w14:textId="77777777" w:rsidR="000E0BC5" w:rsidRPr="00A55A04" w:rsidRDefault="000E0BC5" w:rsidP="000E0BC5">
            <w:pPr>
              <w:autoSpaceDE w:val="0"/>
              <w:autoSpaceDN w:val="0"/>
              <w:spacing w:before="76" w:line="232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Погода и термометр.</w:t>
            </w:r>
          </w:p>
          <w:p w14:paraId="155FC7BC" w14:textId="00C0AA9F" w:rsidR="000E0BC5" w:rsidRPr="00A55A04" w:rsidRDefault="000E0BC5" w:rsidP="000E0BC5">
            <w:pPr>
              <w:autoSpaceDE w:val="0"/>
              <w:autoSpaceDN w:val="0"/>
              <w:spacing w:before="18" w:line="249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погодой своего края. </w:t>
            </w:r>
            <w:proofErr w:type="spellStart"/>
            <w:proofErr w:type="gram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Сезонные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B120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изменения</w:t>
            </w:r>
            <w:proofErr w:type="spellEnd"/>
            <w:proofErr w:type="gramEnd"/>
            <w:r w:rsidR="008B120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в</w:t>
            </w:r>
            <w:r w:rsidR="008B120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природе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418E" w14:textId="649699F8" w:rsidR="000E0BC5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  <w:r w:rsidR="008B120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.12</w:t>
            </w:r>
          </w:p>
          <w:p w14:paraId="04A5984A" w14:textId="77777777" w:rsidR="000E0BC5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09.12</w:t>
            </w:r>
          </w:p>
          <w:p w14:paraId="5FD00F18" w14:textId="3B599F78" w:rsidR="000E0BC5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  <w:r w:rsidR="008B120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.12</w:t>
            </w:r>
          </w:p>
          <w:p w14:paraId="4BDFFF1C" w14:textId="77777777" w:rsidR="000E0BC5" w:rsidRPr="000D2561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A485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69DE" w14:textId="77777777" w:rsidR="000E0BC5" w:rsidRPr="000E0BC5" w:rsidRDefault="000E0BC5" w:rsidP="000E0BC5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</w:p>
        </w:tc>
      </w:tr>
      <w:tr w:rsidR="000E0BC5" w:rsidRPr="00A55A04" w14:paraId="11D20ACE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E203" w14:textId="77777777" w:rsidR="000E0BC5" w:rsidRPr="00A55A04" w:rsidRDefault="000E0BC5" w:rsidP="000E0BC5">
            <w:pPr>
              <w:autoSpaceDE w:val="0"/>
              <w:autoSpaceDN w:val="0"/>
              <w:spacing w:before="76"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7145" w14:textId="77777777" w:rsidR="000E0BC5" w:rsidRPr="00A55A04" w:rsidRDefault="000E0BC5" w:rsidP="000E0BC5">
            <w:pPr>
              <w:autoSpaceDE w:val="0"/>
              <w:autoSpaceDN w:val="0"/>
              <w:spacing w:before="76" w:line="249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384A" w14:textId="6B06761C" w:rsidR="000E0BC5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 w:rsidR="008B120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.12</w:t>
            </w:r>
          </w:p>
          <w:p w14:paraId="62C828A7" w14:textId="77777777" w:rsidR="000E0BC5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23.12</w:t>
            </w:r>
          </w:p>
          <w:p w14:paraId="33CC6A3B" w14:textId="2D4CA20A" w:rsidR="000E0BC5" w:rsidRPr="000D2561" w:rsidRDefault="00792AFE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27</w:t>
            </w:r>
            <w:r w:rsidR="000E0BC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31ED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186E" w14:textId="77777777" w:rsidR="000E0BC5" w:rsidRPr="000E0BC5" w:rsidRDefault="000E0BC5" w:rsidP="000E0BC5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</w:p>
        </w:tc>
      </w:tr>
      <w:tr w:rsidR="000E0BC5" w:rsidRPr="00A55A04" w14:paraId="0C185639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4851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3033" w14:textId="77777777" w:rsidR="000E0BC5" w:rsidRPr="00A55A04" w:rsidRDefault="000E0BC5" w:rsidP="000E0BC5">
            <w:pPr>
              <w:autoSpaceDE w:val="0"/>
              <w:autoSpaceDN w:val="0"/>
              <w:spacing w:before="66" w:line="252" w:lineRule="auto"/>
              <w:ind w:left="72"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Растения ближайшего окружения (узнавание, называние, </w:t>
            </w:r>
            <w:proofErr w:type="gram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краткое  описание</w:t>
            </w:r>
            <w:proofErr w:type="gram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207E" w14:textId="67A10F55" w:rsidR="000E0BC5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 w:rsidR="00792A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="00792A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01</w:t>
            </w:r>
          </w:p>
          <w:p w14:paraId="7F5D674C" w14:textId="3C1F05E1" w:rsidR="000E0BC5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  <w:r w:rsidR="00792A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.01</w:t>
            </w:r>
          </w:p>
          <w:p w14:paraId="3D50D388" w14:textId="16A0C46B" w:rsidR="000E0BC5" w:rsidRPr="000D2561" w:rsidRDefault="00792AFE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17</w:t>
            </w:r>
            <w:r w:rsidR="000E0BC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EB3C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4D0B" w14:textId="77777777" w:rsidR="000E0BC5" w:rsidRPr="000E0BC5" w:rsidRDefault="000E0BC5" w:rsidP="000E0BC5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eastAsia="Times New Roman" w:hAnsi="Times New Roman"/>
                <w:w w:val="97"/>
                <w:sz w:val="24"/>
                <w:szCs w:val="24"/>
              </w:rPr>
            </w:pPr>
          </w:p>
        </w:tc>
      </w:tr>
      <w:tr w:rsidR="000E0BC5" w:rsidRPr="00A55A04" w14:paraId="24229C91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772A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5169" w14:textId="77777777" w:rsidR="000E0BC5" w:rsidRPr="00A55A04" w:rsidRDefault="000E0BC5" w:rsidP="000E0BC5">
            <w:pPr>
              <w:autoSpaceDE w:val="0"/>
              <w:autoSpaceDN w:val="0"/>
              <w:spacing w:before="66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Лиственные и хвойные </w:t>
            </w:r>
            <w:r w:rsidRPr="00A55A04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растения. Дикорастущие и культурные растения.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80A1A" w14:textId="6D87E827" w:rsidR="000E0BC5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 w:rsidR="00792A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.01</w:t>
            </w:r>
          </w:p>
          <w:p w14:paraId="786862EE" w14:textId="26A56070" w:rsidR="000E0BC5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 w:rsidR="00792A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.01</w:t>
            </w:r>
          </w:p>
          <w:p w14:paraId="57A83C58" w14:textId="7EFBB7FC" w:rsidR="000E0BC5" w:rsidRPr="000D2561" w:rsidRDefault="00792AFE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27</w:t>
            </w:r>
            <w:r w:rsidR="000E0BC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EDC8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0E7D" w14:textId="77777777" w:rsidR="000E0BC5" w:rsidRPr="000E0BC5" w:rsidRDefault="000E0BC5" w:rsidP="000E0BC5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</w:p>
        </w:tc>
      </w:tr>
      <w:tr w:rsidR="000E0BC5" w:rsidRPr="00A55A04" w14:paraId="6BA094CD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D2145" w14:textId="77777777" w:rsidR="000E0BC5" w:rsidRPr="00A55A04" w:rsidRDefault="000E0BC5" w:rsidP="000E0BC5">
            <w:pPr>
              <w:autoSpaceDE w:val="0"/>
              <w:autoSpaceDN w:val="0"/>
              <w:spacing w:before="8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2F8D" w14:textId="77777777" w:rsidR="000E0BC5" w:rsidRPr="00A55A04" w:rsidRDefault="000E0BC5" w:rsidP="000E0BC5">
            <w:pPr>
              <w:autoSpaceDE w:val="0"/>
              <w:autoSpaceDN w:val="0"/>
              <w:spacing w:before="80" w:line="252" w:lineRule="auto"/>
              <w:ind w:left="72" w:right="28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Части растения (называние, краткая характеристика значения для жизни </w:t>
            </w:r>
            <w:r w:rsidRPr="00A55A04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растения): корень, стебель, лист, цветок, плод, семя.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72C1C" w14:textId="16A39070" w:rsidR="000E0BC5" w:rsidRDefault="00792AFE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31</w:t>
            </w:r>
            <w:r w:rsidR="000E0BC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  <w:p w14:paraId="0863F9A1" w14:textId="4BA8678B" w:rsidR="000E0BC5" w:rsidRPr="000D2561" w:rsidRDefault="000E0BC5" w:rsidP="000E0BC5">
            <w:pP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  <w:r w:rsidR="00792A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4597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6A339" w14:textId="77777777" w:rsidR="000E0BC5" w:rsidRPr="000E0BC5" w:rsidRDefault="000E0BC5" w:rsidP="000E0BC5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</w:p>
        </w:tc>
      </w:tr>
      <w:tr w:rsidR="000E0BC5" w:rsidRPr="00A55A04" w14:paraId="1332F938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672D" w14:textId="77777777" w:rsidR="000E0BC5" w:rsidRPr="00A55A04" w:rsidRDefault="000E0BC5" w:rsidP="000E0BC5">
            <w:pPr>
              <w:autoSpaceDE w:val="0"/>
              <w:autoSpaceDN w:val="0"/>
              <w:spacing w:before="76"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7CFA2" w14:textId="77777777" w:rsidR="000E0BC5" w:rsidRPr="00A55A04" w:rsidRDefault="000E0BC5" w:rsidP="000E0BC5">
            <w:pPr>
              <w:autoSpaceDE w:val="0"/>
              <w:autoSpaceDN w:val="0"/>
              <w:spacing w:before="76" w:line="244" w:lineRule="auto"/>
              <w:ind w:left="72"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7317" w14:textId="77777777" w:rsidR="000E0BC5" w:rsidRPr="000D2561" w:rsidRDefault="000E0BC5" w:rsidP="000E0BC5">
            <w:pPr>
              <w:autoSpaceDE w:val="0"/>
              <w:autoSpaceDN w:val="0"/>
              <w:spacing w:before="76" w:line="232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E8F0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FFC7" w14:textId="77777777" w:rsidR="000E0BC5" w:rsidRPr="000E0BC5" w:rsidRDefault="000E0BC5" w:rsidP="000E0BC5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"Комнатные растения" </w:t>
            </w:r>
          </w:p>
          <w:p w14:paraId="23E13ECD" w14:textId="77777777" w:rsidR="000E0BC5" w:rsidRPr="000E0BC5" w:rsidRDefault="00000000" w:rsidP="000E0BC5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C023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C023B">
              <w:rPr>
                <w:lang w:val="ru-RU"/>
              </w:rPr>
              <w:instrText>://</w:instrText>
            </w:r>
            <w:r>
              <w:instrText>uchi</w:instrText>
            </w:r>
            <w:r w:rsidRPr="00EC023B">
              <w:rPr>
                <w:lang w:val="ru-RU"/>
              </w:rPr>
              <w:instrText>.</w:instrText>
            </w:r>
            <w:r>
              <w:instrText>ru</w:instrText>
            </w:r>
            <w:r w:rsidRPr="00EC023B">
              <w:rPr>
                <w:lang w:val="ru-RU"/>
              </w:rPr>
              <w:instrText>/</w:instrText>
            </w:r>
            <w:r>
              <w:instrText>catalog</w:instrText>
            </w:r>
            <w:r w:rsidRPr="00EC023B">
              <w:rPr>
                <w:lang w:val="ru-RU"/>
              </w:rPr>
              <w:instrText>/</w:instrText>
            </w:r>
            <w:r>
              <w:instrText>env</w:instrText>
            </w:r>
            <w:r w:rsidRPr="00EC023B">
              <w:rPr>
                <w:lang w:val="ru-RU"/>
              </w:rPr>
              <w:instrText>/2-</w:instrText>
            </w:r>
            <w:r>
              <w:instrText>klass</w:instrText>
            </w:r>
            <w:r w:rsidRPr="00EC023B">
              <w:rPr>
                <w:lang w:val="ru-RU"/>
              </w:rPr>
              <w:instrText>/</w:instrText>
            </w:r>
            <w:r>
              <w:instrText>lesson</w:instrText>
            </w:r>
            <w:r w:rsidRPr="00EC023B">
              <w:rPr>
                <w:lang w:val="ru-RU"/>
              </w:rPr>
              <w:instrText>-27439"</w:instrText>
            </w:r>
            <w:r>
              <w:fldChar w:fldCharType="separate"/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https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://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uchi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.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ru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catalog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env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/2-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klass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lesson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-27439</w:t>
            </w:r>
            <w:r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fldChar w:fldCharType="end"/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  </w:t>
            </w:r>
            <w:r w:rsidR="000E0BC5" w:rsidRPr="000E0BC5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>
              <w:fldChar w:fldCharType="begin"/>
            </w:r>
            <w:r>
              <w:instrText>HYPERLINK</w:instrText>
            </w:r>
            <w:r w:rsidRPr="00EC023B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EC023B">
              <w:rPr>
                <w:lang w:val="ru-RU"/>
              </w:rPr>
              <w:instrText>://</w:instrText>
            </w:r>
            <w:r>
              <w:instrText>sad</w:instrText>
            </w:r>
            <w:r w:rsidRPr="00EC023B">
              <w:rPr>
                <w:lang w:val="ru-RU"/>
              </w:rPr>
              <w:instrText>.</w:instrText>
            </w:r>
            <w:r>
              <w:instrText>zeleno</w:instrText>
            </w:r>
            <w:r w:rsidRPr="00EC023B">
              <w:rPr>
                <w:lang w:val="ru-RU"/>
              </w:rPr>
              <w:instrText>.</w:instrText>
            </w:r>
            <w:r>
              <w:instrText>ru</w:instrText>
            </w:r>
            <w:r w:rsidRPr="00EC023B">
              <w:rPr>
                <w:lang w:val="ru-RU"/>
              </w:rPr>
              <w:instrText>/?</w:instrText>
            </w:r>
            <w:r>
              <w:instrText>out</w:instrText>
            </w:r>
            <w:r w:rsidRPr="00EC023B">
              <w:rPr>
                <w:lang w:val="ru-RU"/>
              </w:rPr>
              <w:instrText>=</w:instrText>
            </w:r>
            <w:r>
              <w:instrText>submit</w:instrText>
            </w:r>
            <w:r w:rsidRPr="00EC023B">
              <w:rPr>
                <w:lang w:val="ru-RU"/>
              </w:rPr>
              <w:instrText>&amp;</w:instrText>
            </w:r>
            <w:r>
              <w:instrText>first</w:instrText>
            </w:r>
            <w:r w:rsidRPr="00EC023B">
              <w:rPr>
                <w:lang w:val="ru-RU"/>
              </w:rPr>
              <w:instrText>"</w:instrText>
            </w:r>
            <w:r>
              <w:fldChar w:fldCharType="separate"/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http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://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sad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.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zeleno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.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ru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/?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out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=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submit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&amp;</w:t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first</w:t>
            </w:r>
            <w:r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fldChar w:fldCharType="end"/>
            </w:r>
            <w:r w:rsidR="000E0BC5"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  - Энциклопедия комнатных и садовых растений.</w:t>
            </w:r>
          </w:p>
        </w:tc>
      </w:tr>
      <w:tr w:rsidR="000E0BC5" w:rsidRPr="00A55A04" w14:paraId="38493B37" w14:textId="77777777" w:rsidTr="000E0BC5">
        <w:trPr>
          <w:trHeight w:val="27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9C68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00B10" w14:textId="77777777" w:rsidR="000E0BC5" w:rsidRPr="00A55A04" w:rsidRDefault="000E0BC5" w:rsidP="000E0BC5">
            <w:pPr>
              <w:autoSpaceDE w:val="0"/>
              <w:autoSpaceDN w:val="0"/>
              <w:spacing w:before="78" w:line="244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3105" w14:textId="4E171EA6" w:rsidR="000E0BC5" w:rsidRDefault="00EE11AB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14</w:t>
            </w:r>
            <w:r w:rsidR="000E0BC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.02</w:t>
            </w:r>
          </w:p>
          <w:p w14:paraId="4F1635E0" w14:textId="77777777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17.02</w:t>
            </w:r>
          </w:p>
          <w:p w14:paraId="221DC0E5" w14:textId="0333A953" w:rsidR="000E0BC5" w:rsidRDefault="00EE11AB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28</w:t>
            </w:r>
            <w:r w:rsidR="000E0BC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  <w:p w14:paraId="6A7DE7F5" w14:textId="77777777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03.03</w:t>
            </w:r>
          </w:p>
          <w:p w14:paraId="7B3888E1" w14:textId="0468CE22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  <w:r w:rsidR="000A036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.03</w:t>
            </w:r>
          </w:p>
          <w:p w14:paraId="42E808A3" w14:textId="77777777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10.03</w:t>
            </w:r>
          </w:p>
          <w:p w14:paraId="5AA03A71" w14:textId="1CAC591F" w:rsidR="000E0BC5" w:rsidRPr="000D2561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  <w:r w:rsidR="000A036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EA19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B440" w14:textId="77777777" w:rsidR="000E0BC5" w:rsidRPr="000E0BC5" w:rsidRDefault="000E0BC5" w:rsidP="000E0BC5">
            <w:pPr>
              <w:autoSpaceDE w:val="0"/>
              <w:autoSpaceDN w:val="0"/>
              <w:spacing w:before="18" w:line="232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 </w:t>
            </w:r>
          </w:p>
          <w:p w14:paraId="25EAB5B2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</w:p>
        </w:tc>
      </w:tr>
      <w:tr w:rsidR="000E0BC5" w:rsidRPr="00A55A04" w14:paraId="1AEB98DB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86BE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B1817" w14:textId="77777777" w:rsidR="000E0BC5" w:rsidRPr="00A55A04" w:rsidRDefault="000E0BC5" w:rsidP="000E0BC5">
            <w:pPr>
              <w:autoSpaceDE w:val="0"/>
              <w:autoSpaceDN w:val="0"/>
              <w:spacing w:before="78" w:line="244" w:lineRule="auto"/>
              <w:ind w:left="72" w:right="28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07F2" w14:textId="77777777" w:rsidR="000E0BC5" w:rsidRDefault="000E0BC5" w:rsidP="00EE11AB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17.03</w:t>
            </w:r>
          </w:p>
          <w:p w14:paraId="19857D5F" w14:textId="2E6CDC3A" w:rsidR="000E0BC5" w:rsidRDefault="000E0BC5" w:rsidP="00EE11AB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0A0362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.03</w:t>
            </w:r>
          </w:p>
          <w:p w14:paraId="312770AB" w14:textId="77777777" w:rsidR="000E0BC5" w:rsidRDefault="000E0BC5" w:rsidP="00EE11AB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24.03</w:t>
            </w:r>
          </w:p>
          <w:p w14:paraId="511A0AB7" w14:textId="17727C34" w:rsidR="000E0BC5" w:rsidRPr="000D2561" w:rsidRDefault="000E0BC5" w:rsidP="00EE11AB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  <w:r w:rsidR="000A0362">
              <w:rPr>
                <w:rFonts w:ascii="Times New Roman" w:hAnsi="Times New Roman"/>
                <w:lang w:val="ru-RU"/>
              </w:rPr>
              <w:t>4</w:t>
            </w:r>
            <w:r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E9F7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A09D" w14:textId="77777777" w:rsidR="000E0BC5" w:rsidRPr="000E0BC5" w:rsidRDefault="000E0BC5" w:rsidP="000E0BC5">
            <w:pPr>
              <w:autoSpaceDE w:val="0"/>
              <w:autoSpaceDN w:val="0"/>
              <w:spacing w:before="78" w:line="228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"Дикие и домашние " </w:t>
            </w:r>
            <w:r w:rsidR="00000000">
              <w:fldChar w:fldCharType="begin"/>
            </w:r>
            <w:r w:rsidR="00000000">
              <w:instrText>HYPERLINK</w:instrText>
            </w:r>
            <w:r w:rsidR="00000000" w:rsidRPr="00EC023B">
              <w:rPr>
                <w:lang w:val="ru-RU"/>
              </w:rPr>
              <w:instrText xml:space="preserve"> "</w:instrText>
            </w:r>
            <w:r w:rsidR="00000000">
              <w:instrText>https</w:instrText>
            </w:r>
            <w:r w:rsidR="00000000" w:rsidRPr="00EC023B">
              <w:rPr>
                <w:lang w:val="ru-RU"/>
              </w:rPr>
              <w:instrText>://</w:instrText>
            </w:r>
            <w:r w:rsidR="00000000">
              <w:instrText>uchi</w:instrText>
            </w:r>
            <w:r w:rsidR="00000000" w:rsidRPr="00EC023B">
              <w:rPr>
                <w:lang w:val="ru-RU"/>
              </w:rPr>
              <w:instrText>.</w:instrText>
            </w:r>
            <w:r w:rsidR="00000000">
              <w:instrText>ru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catalog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env</w:instrText>
            </w:r>
            <w:r w:rsidR="00000000" w:rsidRPr="00EC023B">
              <w:rPr>
                <w:lang w:val="ru-RU"/>
              </w:rPr>
              <w:instrText>/2-</w:instrText>
            </w:r>
            <w:r w:rsidR="00000000">
              <w:instrText>klass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lesson</w:instrText>
            </w:r>
            <w:r w:rsidR="00000000" w:rsidRPr="00EC023B">
              <w:rPr>
                <w:lang w:val="ru-RU"/>
              </w:rPr>
              <w:instrText>-27056"</w:instrText>
            </w:r>
            <w:r w:rsidR="00000000">
              <w:fldChar w:fldCharType="separate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https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uchi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ru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catalog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env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/2-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klass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lesson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-27056</w:t>
            </w:r>
            <w:r w:rsidR="00000000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fldChar w:fldCharType="end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0E0BC5" w:rsidRPr="00A55A04" w14:paraId="72E3109A" w14:textId="77777777" w:rsidTr="000E0BC5">
        <w:trPr>
          <w:trHeight w:val="7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B9A9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79C3" w14:textId="77777777" w:rsidR="000E0BC5" w:rsidRPr="00A55A04" w:rsidRDefault="000E0BC5" w:rsidP="000E0BC5">
            <w:pPr>
              <w:autoSpaceDE w:val="0"/>
              <w:autoSpaceDN w:val="0"/>
              <w:spacing w:before="78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Забота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о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домашних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питомцах</w:t>
            </w:r>
            <w:proofErr w:type="spellEnd"/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00DD" w14:textId="77777777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07.04</w:t>
            </w:r>
          </w:p>
          <w:p w14:paraId="307FDBA7" w14:textId="6F738106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  <w:r w:rsidR="000A036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.04</w:t>
            </w:r>
          </w:p>
          <w:p w14:paraId="341A6671" w14:textId="77777777" w:rsidR="000E0BC5" w:rsidRP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CF8B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072C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</w:rPr>
            </w:pPr>
          </w:p>
        </w:tc>
      </w:tr>
      <w:tr w:rsidR="000E0BC5" w:rsidRPr="00A55A04" w14:paraId="17BF08D4" w14:textId="77777777" w:rsidTr="002B0C7F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DA30" w14:textId="77777777" w:rsidR="000E0BC5" w:rsidRPr="000E0BC5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w w:val="97"/>
                <w:sz w:val="24"/>
                <w:szCs w:val="24"/>
              </w:rPr>
            </w:pP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lastRenderedPageBreak/>
              <w:t>Раздел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 3. 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Правила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безопасной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жизни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.</w:t>
            </w:r>
          </w:p>
        </w:tc>
      </w:tr>
      <w:tr w:rsidR="000E0BC5" w:rsidRPr="00A55A04" w14:paraId="01AEE93D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78FF" w14:textId="77777777" w:rsidR="000E0BC5" w:rsidRPr="00A55A04" w:rsidRDefault="000E0BC5" w:rsidP="000E0BC5">
            <w:pPr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88928" w14:textId="77777777" w:rsidR="000E0BC5" w:rsidRPr="00A55A04" w:rsidRDefault="000E0BC5" w:rsidP="000E0BC5">
            <w:pPr>
              <w:autoSpaceDE w:val="0"/>
              <w:autoSpaceDN w:val="0"/>
              <w:spacing w:line="244" w:lineRule="auto"/>
              <w:ind w:left="72"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980E" w14:textId="0467AD4E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 w:rsidR="000A036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.04</w:t>
            </w:r>
          </w:p>
          <w:p w14:paraId="49B0005E" w14:textId="77777777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21.04</w:t>
            </w:r>
          </w:p>
          <w:p w14:paraId="000AE13B" w14:textId="2264458F" w:rsidR="000E0BC5" w:rsidRPr="000D2561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 w:rsidR="000A036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80F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4710" w14:textId="77777777" w:rsidR="000E0BC5" w:rsidRPr="000E0BC5" w:rsidRDefault="000E0BC5" w:rsidP="000E0BC5">
            <w:pPr>
              <w:autoSpaceDE w:val="0"/>
              <w:autoSpaceDN w:val="0"/>
              <w:spacing w:line="252" w:lineRule="auto"/>
              <w:ind w:left="72"/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</w:pP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"Сохранение и укрепление здоровья" </w:t>
            </w:r>
            <w:r w:rsidRPr="000E0BC5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000000">
              <w:fldChar w:fldCharType="begin"/>
            </w:r>
            <w:r w:rsidR="00000000">
              <w:instrText>HYPERLINK</w:instrText>
            </w:r>
            <w:r w:rsidR="00000000" w:rsidRPr="00EC023B">
              <w:rPr>
                <w:lang w:val="ru-RU"/>
              </w:rPr>
              <w:instrText xml:space="preserve"> "</w:instrText>
            </w:r>
            <w:r w:rsidR="00000000">
              <w:instrText>https</w:instrText>
            </w:r>
            <w:r w:rsidR="00000000" w:rsidRPr="00EC023B">
              <w:rPr>
                <w:lang w:val="ru-RU"/>
              </w:rPr>
              <w:instrText>://</w:instrText>
            </w:r>
            <w:r w:rsidR="00000000">
              <w:instrText>uchi</w:instrText>
            </w:r>
            <w:r w:rsidR="00000000" w:rsidRPr="00EC023B">
              <w:rPr>
                <w:lang w:val="ru-RU"/>
              </w:rPr>
              <w:instrText>.</w:instrText>
            </w:r>
            <w:r w:rsidR="00000000">
              <w:instrText>ru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catalog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env</w:instrText>
            </w:r>
            <w:r w:rsidR="00000000" w:rsidRPr="00EC023B">
              <w:rPr>
                <w:lang w:val="ru-RU"/>
              </w:rPr>
              <w:instrText>/2-</w:instrText>
            </w:r>
            <w:r w:rsidR="00000000">
              <w:instrText>klass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lesson</w:instrText>
            </w:r>
            <w:r w:rsidR="00000000" w:rsidRPr="00EC023B">
              <w:rPr>
                <w:lang w:val="ru-RU"/>
              </w:rPr>
              <w:instrText>-39461"</w:instrText>
            </w:r>
            <w:r w:rsidR="00000000">
              <w:fldChar w:fldCharType="separate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https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uchi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ru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catalog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env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/2-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klass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lesson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-39461</w:t>
            </w:r>
            <w:r w:rsidR="00000000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fldChar w:fldCharType="end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  "Детям о 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>короновирусе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" </w:t>
            </w:r>
          </w:p>
        </w:tc>
      </w:tr>
      <w:tr w:rsidR="000E0BC5" w:rsidRPr="00A55A04" w14:paraId="333B52C7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7405" w14:textId="77777777" w:rsidR="000E0BC5" w:rsidRPr="00A55A04" w:rsidRDefault="000E0BC5" w:rsidP="000E0BC5">
            <w:pPr>
              <w:autoSpaceDE w:val="0"/>
              <w:autoSpaceDN w:val="0"/>
              <w:spacing w:line="228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B9C2" w14:textId="6FF391D7" w:rsidR="000E0BC5" w:rsidRPr="00A55A04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Правила безопасности в быту: пользование бытовыми электроприборами, газовыми плитами.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456D" w14:textId="77777777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28.04</w:t>
            </w:r>
          </w:p>
          <w:p w14:paraId="352073D7" w14:textId="0D084F43" w:rsidR="000E0BC5" w:rsidRPr="000D2561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  <w:r w:rsidR="000A036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C1B8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C75AE" w14:textId="77777777" w:rsidR="000E0BC5" w:rsidRPr="000E0BC5" w:rsidRDefault="000E0BC5" w:rsidP="000E0BC5">
            <w:pPr>
              <w:autoSpaceDE w:val="0"/>
              <w:autoSpaceDN w:val="0"/>
              <w:spacing w:line="244" w:lineRule="auto"/>
              <w:ind w:left="72"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E0BC5" w:rsidRPr="00A55A04" w14:paraId="527D2F0D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36979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FDE2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Дорога от дома до школы.</w:t>
            </w:r>
          </w:p>
          <w:p w14:paraId="6485800C" w14:textId="77777777" w:rsidR="000E0BC5" w:rsidRPr="00A55A04" w:rsidRDefault="000E0BC5" w:rsidP="000E0BC5">
            <w:pPr>
              <w:autoSpaceDE w:val="0"/>
              <w:autoSpaceDN w:val="0"/>
              <w:spacing w:line="249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Правила безопасного поведения пешехода (дорожные знаки, </w:t>
            </w:r>
            <w:r w:rsidRPr="00A55A04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дорожная разметка, дорожные сигналы).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27FF" w14:textId="77777777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05.05</w:t>
            </w:r>
          </w:p>
          <w:p w14:paraId="18A14F7C" w14:textId="02CCBC84" w:rsidR="000E0BC5" w:rsidRPr="000E0BC5" w:rsidRDefault="000A0362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09</w:t>
            </w:r>
            <w:r w:rsidR="000E0BC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069C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8235" w14:textId="77777777" w:rsidR="000E0BC5" w:rsidRPr="000E0BC5" w:rsidRDefault="000E0BC5" w:rsidP="000E0BC5">
            <w:pPr>
              <w:autoSpaceDE w:val="0"/>
              <w:autoSpaceDN w:val="0"/>
              <w:spacing w:line="252" w:lineRule="auto"/>
              <w:ind w:left="72" w:right="4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"Виды транспорта"  </w:t>
            </w:r>
            <w:r w:rsidRPr="000E0BC5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000000">
              <w:fldChar w:fldCharType="begin"/>
            </w:r>
            <w:r w:rsidR="00000000">
              <w:instrText>HYPERLINK</w:instrText>
            </w:r>
            <w:r w:rsidR="00000000" w:rsidRPr="00EC023B">
              <w:rPr>
                <w:lang w:val="ru-RU"/>
              </w:rPr>
              <w:instrText xml:space="preserve"> "</w:instrText>
            </w:r>
            <w:r w:rsidR="00000000">
              <w:instrText>https</w:instrText>
            </w:r>
            <w:r w:rsidR="00000000" w:rsidRPr="00EC023B">
              <w:rPr>
                <w:lang w:val="ru-RU"/>
              </w:rPr>
              <w:instrText>://</w:instrText>
            </w:r>
            <w:r w:rsidR="00000000">
              <w:instrText>uchi</w:instrText>
            </w:r>
            <w:r w:rsidR="00000000" w:rsidRPr="00EC023B">
              <w:rPr>
                <w:lang w:val="ru-RU"/>
              </w:rPr>
              <w:instrText>.</w:instrText>
            </w:r>
            <w:r w:rsidR="00000000">
              <w:instrText>ru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catalog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env</w:instrText>
            </w:r>
            <w:r w:rsidR="00000000" w:rsidRPr="00EC023B">
              <w:rPr>
                <w:lang w:val="ru-RU"/>
              </w:rPr>
              <w:instrText>/2-</w:instrText>
            </w:r>
            <w:r w:rsidR="00000000">
              <w:instrText>klass</w:instrText>
            </w:r>
            <w:r w:rsidR="00000000" w:rsidRPr="00EC023B">
              <w:rPr>
                <w:lang w:val="ru-RU"/>
              </w:rPr>
              <w:instrText>/</w:instrText>
            </w:r>
            <w:r w:rsidR="00000000">
              <w:instrText>lesson</w:instrText>
            </w:r>
            <w:r w:rsidR="00000000" w:rsidRPr="00EC023B">
              <w:rPr>
                <w:lang w:val="ru-RU"/>
              </w:rPr>
              <w:instrText>-46397"</w:instrText>
            </w:r>
            <w:r w:rsidR="00000000">
              <w:fldChar w:fldCharType="separate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https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uchi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ru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catalog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env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/2-</w:t>
            </w:r>
            <w:proofErr w:type="spellStart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klass</w:t>
            </w:r>
            <w:proofErr w:type="spellEnd"/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/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t>lesson</w:t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  <w:lang w:val="ru-RU"/>
              </w:rPr>
              <w:t>-46397</w:t>
            </w:r>
            <w:r w:rsidR="00000000">
              <w:rPr>
                <w:rFonts w:ascii="Times New Roman" w:eastAsia="Times New Roman" w:hAnsi="Times New Roman"/>
                <w:w w:val="97"/>
                <w:sz w:val="24"/>
                <w:szCs w:val="24"/>
                <w:u w:val="single"/>
              </w:rPr>
              <w:fldChar w:fldCharType="end"/>
            </w:r>
            <w:r w:rsidRPr="000E0BC5">
              <w:rPr>
                <w:rFonts w:ascii="Times New Roman" w:eastAsia="Times New Roman" w:hAnsi="Times New Roman"/>
                <w:w w:val="97"/>
                <w:sz w:val="24"/>
                <w:szCs w:val="24"/>
                <w:lang w:val="ru-RU"/>
              </w:rPr>
              <w:t xml:space="preserve">  </w:t>
            </w:r>
          </w:p>
        </w:tc>
      </w:tr>
      <w:tr w:rsidR="000E0BC5" w:rsidRPr="00A55A04" w14:paraId="77F11533" w14:textId="77777777" w:rsidTr="000E0B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F30B" w14:textId="77777777" w:rsidR="000E0BC5" w:rsidRPr="00A55A04" w:rsidRDefault="000E0BC5" w:rsidP="000E0BC5">
            <w:pPr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C75C" w14:textId="77777777" w:rsidR="000E0BC5" w:rsidRPr="00A55A04" w:rsidRDefault="000E0BC5" w:rsidP="000E0BC5">
            <w:pPr>
              <w:autoSpaceDE w:val="0"/>
              <w:autoSpaceDN w:val="0"/>
              <w:spacing w:line="252" w:lineRule="auto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5A0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F083" w14:textId="77777777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12.05</w:t>
            </w:r>
          </w:p>
          <w:p w14:paraId="37958E22" w14:textId="6555DD08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  <w:r w:rsidR="000A036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.05</w:t>
            </w:r>
          </w:p>
          <w:p w14:paraId="7F7A7F32" w14:textId="77777777" w:rsid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19.05</w:t>
            </w:r>
          </w:p>
          <w:p w14:paraId="196EA0FF" w14:textId="5E008623" w:rsidR="000E0BC5" w:rsidRPr="000E0BC5" w:rsidRDefault="000E0BC5" w:rsidP="000E0BC5">
            <w:pPr>
              <w:autoSpaceDE w:val="0"/>
              <w:autoSpaceDN w:val="0"/>
              <w:spacing w:line="228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 w:rsidR="000A036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059E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53F8" w14:textId="77777777" w:rsidR="000E0BC5" w:rsidRPr="00A55A04" w:rsidRDefault="000E0BC5" w:rsidP="000E0BC5">
            <w:pPr>
              <w:autoSpaceDE w:val="0"/>
              <w:autoSpaceDN w:val="0"/>
              <w:spacing w:line="232" w:lineRule="auto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</w:tr>
    </w:tbl>
    <w:p w14:paraId="76C749FF" w14:textId="77777777" w:rsidR="00A55A04" w:rsidRPr="00A55A04" w:rsidRDefault="00A55A04" w:rsidP="000E0BC5">
      <w:pPr>
        <w:tabs>
          <w:tab w:val="left" w:pos="12005"/>
        </w:tabs>
        <w:autoSpaceDE w:val="0"/>
        <w:autoSpaceDN w:val="0"/>
        <w:spacing w:after="0" w:line="232" w:lineRule="auto"/>
        <w:rPr>
          <w:rFonts w:ascii="Cambria" w:eastAsia="MS Mincho" w:hAnsi="Cambria" w:cs="Times New Roman"/>
        </w:rPr>
      </w:pPr>
      <w:r w:rsidRPr="00A55A04">
        <w:rPr>
          <w:rFonts w:ascii="Cambria" w:eastAsia="MS Mincho" w:hAnsi="Cambria" w:cs="Times New Roman"/>
        </w:rPr>
        <w:tab/>
      </w:r>
    </w:p>
    <w:p w14:paraId="566EC13C" w14:textId="77777777" w:rsidR="00E475E1" w:rsidRDefault="00E475E1" w:rsidP="000E0BC5">
      <w:pPr>
        <w:spacing w:after="0"/>
      </w:pPr>
    </w:p>
    <w:sectPr w:rsidR="00E475E1" w:rsidSect="00451DF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27856347">
    <w:abstractNumId w:val="5"/>
  </w:num>
  <w:num w:numId="2" w16cid:durableId="1288010054">
    <w:abstractNumId w:val="4"/>
    <w:lvlOverride w:ilvl="0">
      <w:startOverride w:val="1"/>
    </w:lvlOverride>
  </w:num>
  <w:num w:numId="3" w16cid:durableId="819732337">
    <w:abstractNumId w:val="3"/>
  </w:num>
  <w:num w:numId="4" w16cid:durableId="1684866718">
    <w:abstractNumId w:val="2"/>
  </w:num>
  <w:num w:numId="5" w16cid:durableId="980187333">
    <w:abstractNumId w:val="1"/>
    <w:lvlOverride w:ilvl="0">
      <w:startOverride w:val="1"/>
    </w:lvlOverride>
  </w:num>
  <w:num w:numId="6" w16cid:durableId="144993633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A04"/>
    <w:rsid w:val="000A0362"/>
    <w:rsid w:val="000D2561"/>
    <w:rsid w:val="000E0BC5"/>
    <w:rsid w:val="0034010E"/>
    <w:rsid w:val="00451DF5"/>
    <w:rsid w:val="00463E4A"/>
    <w:rsid w:val="00792AFE"/>
    <w:rsid w:val="008B1202"/>
    <w:rsid w:val="00A12B37"/>
    <w:rsid w:val="00A55A04"/>
    <w:rsid w:val="00B401BB"/>
    <w:rsid w:val="00E02C5D"/>
    <w:rsid w:val="00E475E1"/>
    <w:rsid w:val="00EC023B"/>
    <w:rsid w:val="00EE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D6BAE"/>
  <w15:docId w15:val="{C9F08F0B-0E44-4192-8967-786B3458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A55A04"/>
    <w:pPr>
      <w:keepNext/>
      <w:keepLines/>
      <w:spacing w:before="480" w:after="0"/>
      <w:outlineLvl w:val="0"/>
    </w:pPr>
    <w:rPr>
      <w:rFonts w:ascii="Calibri" w:eastAsia="MS Gothic" w:hAnsi="Calibri" w:cs="Times New Roman"/>
      <w:b/>
      <w:bCs/>
      <w:color w:val="365F91"/>
      <w:sz w:val="28"/>
      <w:szCs w:val="28"/>
      <w:lang w:val="en-US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A55A04"/>
    <w:pPr>
      <w:keepNext/>
      <w:keepLines/>
      <w:spacing w:before="20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A55A04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55A04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55A04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55A04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55A04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55A04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55A04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аголовок 11"/>
    <w:basedOn w:val="a1"/>
    <w:next w:val="a1"/>
    <w:uiPriority w:val="9"/>
    <w:qFormat/>
    <w:rsid w:val="00A55A04"/>
    <w:pPr>
      <w:keepNext/>
      <w:keepLines/>
      <w:spacing w:before="480" w:after="0"/>
      <w:outlineLvl w:val="0"/>
    </w:pPr>
    <w:rPr>
      <w:rFonts w:ascii="Calibri" w:eastAsia="MS Gothic" w:hAnsi="Calibri" w:cs="Times New Roman"/>
      <w:b/>
      <w:bCs/>
      <w:color w:val="365F91"/>
      <w:sz w:val="28"/>
      <w:szCs w:val="28"/>
      <w:lang w:val="en-US"/>
    </w:rPr>
  </w:style>
  <w:style w:type="paragraph" w:customStyle="1" w:styleId="210">
    <w:name w:val="Заголовок 21"/>
    <w:basedOn w:val="a1"/>
    <w:next w:val="a1"/>
    <w:uiPriority w:val="9"/>
    <w:semiHidden/>
    <w:unhideWhenUsed/>
    <w:qFormat/>
    <w:rsid w:val="00A55A04"/>
    <w:pPr>
      <w:keepNext/>
      <w:keepLines/>
      <w:spacing w:before="20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1"/>
    <w:next w:val="a1"/>
    <w:uiPriority w:val="9"/>
    <w:semiHidden/>
    <w:unhideWhenUsed/>
    <w:qFormat/>
    <w:rsid w:val="00A55A04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A55A04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  <w:lang w:val="en-US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A55A04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  <w:lang w:val="en-US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A55A04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  <w:lang w:val="en-US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A55A04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  <w:lang w:val="en-US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A55A04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  <w:lang w:val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A55A04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/>
    </w:rPr>
  </w:style>
  <w:style w:type="numbering" w:customStyle="1" w:styleId="12">
    <w:name w:val="Нет списка1"/>
    <w:next w:val="a4"/>
    <w:uiPriority w:val="99"/>
    <w:semiHidden/>
    <w:unhideWhenUsed/>
    <w:rsid w:val="00A55A04"/>
  </w:style>
  <w:style w:type="character" w:customStyle="1" w:styleId="10">
    <w:name w:val="Заголовок 1 Знак"/>
    <w:basedOn w:val="a2"/>
    <w:link w:val="1"/>
    <w:uiPriority w:val="9"/>
    <w:rsid w:val="00A55A04"/>
    <w:rPr>
      <w:rFonts w:ascii="Calibri" w:eastAsia="MS Gothic" w:hAnsi="Calibri" w:cs="Times New Roman"/>
      <w:b/>
      <w:bCs/>
      <w:color w:val="365F91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semiHidden/>
    <w:rsid w:val="00A55A04"/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semiHidden/>
    <w:rsid w:val="00A55A04"/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A55A04"/>
    <w:rPr>
      <w:rFonts w:ascii="Calibri" w:eastAsia="MS Gothic" w:hAnsi="Calibri" w:cs="Times New Roman"/>
      <w:b/>
      <w:bCs/>
      <w:i/>
      <w:iCs/>
      <w:color w:val="4F81BD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A55A04"/>
    <w:rPr>
      <w:rFonts w:ascii="Calibri" w:eastAsia="MS Gothic" w:hAnsi="Calibri" w:cs="Times New Roman"/>
      <w:color w:val="243F60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A55A04"/>
    <w:rPr>
      <w:rFonts w:ascii="Calibri" w:eastAsia="MS Gothic" w:hAnsi="Calibri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A55A04"/>
    <w:rPr>
      <w:rFonts w:ascii="Calibri" w:eastAsia="MS Gothic" w:hAnsi="Calibri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A55A04"/>
    <w:rPr>
      <w:rFonts w:ascii="Calibri" w:eastAsia="MS Gothic" w:hAnsi="Calibri" w:cs="Times New Roman"/>
      <w:color w:val="4F81BD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A55A04"/>
    <w:rPr>
      <w:rFonts w:ascii="Calibri" w:eastAsia="MS Gothic" w:hAnsi="Calibri" w:cs="Times New Roman"/>
      <w:i/>
      <w:iCs/>
      <w:color w:val="404040"/>
      <w:sz w:val="20"/>
      <w:szCs w:val="20"/>
      <w:lang w:val="en-US"/>
    </w:rPr>
  </w:style>
  <w:style w:type="character" w:customStyle="1" w:styleId="13">
    <w:name w:val="Гиперссылка1"/>
    <w:basedOn w:val="a2"/>
    <w:uiPriority w:val="99"/>
    <w:semiHidden/>
    <w:unhideWhenUsed/>
    <w:rsid w:val="00A55A04"/>
    <w:rPr>
      <w:color w:val="0000FF"/>
      <w:u w:val="single"/>
    </w:rPr>
  </w:style>
  <w:style w:type="character" w:customStyle="1" w:styleId="14">
    <w:name w:val="Просмотренная гиперссылка1"/>
    <w:basedOn w:val="a2"/>
    <w:uiPriority w:val="99"/>
    <w:semiHidden/>
    <w:unhideWhenUsed/>
    <w:rsid w:val="00A55A04"/>
    <w:rPr>
      <w:color w:val="800080"/>
      <w:u w:val="single"/>
    </w:rPr>
  </w:style>
  <w:style w:type="paragraph" w:styleId="a5">
    <w:name w:val="header"/>
    <w:basedOn w:val="a1"/>
    <w:link w:val="a6"/>
    <w:uiPriority w:val="99"/>
    <w:semiHidden/>
    <w:unhideWhenUsed/>
    <w:rsid w:val="00A55A04"/>
    <w:pPr>
      <w:tabs>
        <w:tab w:val="center" w:pos="4680"/>
        <w:tab w:val="right" w:pos="9360"/>
      </w:tabs>
      <w:spacing w:after="0" w:line="240" w:lineRule="auto"/>
    </w:pPr>
    <w:rPr>
      <w:rFonts w:ascii="Cambria" w:eastAsia="MS Mincho" w:hAnsi="Cambria" w:cs="Times New Roman"/>
      <w:lang w:val="en-US"/>
    </w:rPr>
  </w:style>
  <w:style w:type="character" w:customStyle="1" w:styleId="a6">
    <w:name w:val="Верхний колонтитул Знак"/>
    <w:basedOn w:val="a2"/>
    <w:link w:val="a5"/>
    <w:uiPriority w:val="99"/>
    <w:semiHidden/>
    <w:rsid w:val="00A55A04"/>
    <w:rPr>
      <w:rFonts w:ascii="Cambria" w:eastAsia="MS Mincho" w:hAnsi="Cambria" w:cs="Times New Roman"/>
      <w:lang w:val="en-US"/>
    </w:rPr>
  </w:style>
  <w:style w:type="paragraph" w:styleId="a7">
    <w:name w:val="footer"/>
    <w:basedOn w:val="a1"/>
    <w:link w:val="a8"/>
    <w:uiPriority w:val="99"/>
    <w:semiHidden/>
    <w:unhideWhenUsed/>
    <w:rsid w:val="00A55A04"/>
    <w:pPr>
      <w:tabs>
        <w:tab w:val="center" w:pos="4680"/>
        <w:tab w:val="right" w:pos="9360"/>
      </w:tabs>
      <w:spacing w:after="0" w:line="240" w:lineRule="auto"/>
    </w:pPr>
    <w:rPr>
      <w:rFonts w:ascii="Cambria" w:eastAsia="MS Mincho" w:hAnsi="Cambria" w:cs="Times New Roman"/>
      <w:lang w:val="en-US"/>
    </w:rPr>
  </w:style>
  <w:style w:type="character" w:customStyle="1" w:styleId="a8">
    <w:name w:val="Нижний колонтитул Знак"/>
    <w:basedOn w:val="a2"/>
    <w:link w:val="a7"/>
    <w:uiPriority w:val="99"/>
    <w:semiHidden/>
    <w:rsid w:val="00A55A04"/>
    <w:rPr>
      <w:rFonts w:ascii="Cambria" w:eastAsia="MS Mincho" w:hAnsi="Cambria" w:cs="Times New Roman"/>
      <w:lang w:val="en-US"/>
    </w:rPr>
  </w:style>
  <w:style w:type="paragraph" w:customStyle="1" w:styleId="15">
    <w:name w:val="Название объекта1"/>
    <w:basedOn w:val="a1"/>
    <w:next w:val="a1"/>
    <w:uiPriority w:val="35"/>
    <w:semiHidden/>
    <w:unhideWhenUsed/>
    <w:qFormat/>
    <w:rsid w:val="00A55A04"/>
    <w:pPr>
      <w:spacing w:line="240" w:lineRule="auto"/>
    </w:pPr>
    <w:rPr>
      <w:rFonts w:ascii="Cambria" w:eastAsia="MS Mincho" w:hAnsi="Cambria" w:cs="Times New Roman"/>
      <w:b/>
      <w:bCs/>
      <w:color w:val="4F81BD"/>
      <w:sz w:val="18"/>
      <w:szCs w:val="18"/>
      <w:lang w:val="en-US"/>
    </w:rPr>
  </w:style>
  <w:style w:type="paragraph" w:styleId="a9">
    <w:name w:val="macro"/>
    <w:link w:val="aa"/>
    <w:uiPriority w:val="99"/>
    <w:semiHidden/>
    <w:unhideWhenUsed/>
    <w:rsid w:val="00A55A0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 w:cs="Times New Roman"/>
      <w:sz w:val="20"/>
      <w:szCs w:val="20"/>
      <w:lang w:val="en-US"/>
    </w:rPr>
  </w:style>
  <w:style w:type="character" w:customStyle="1" w:styleId="aa">
    <w:name w:val="Текст макроса Знак"/>
    <w:basedOn w:val="a2"/>
    <w:link w:val="a9"/>
    <w:uiPriority w:val="99"/>
    <w:semiHidden/>
    <w:rsid w:val="00A55A04"/>
    <w:rPr>
      <w:rFonts w:ascii="Courier" w:eastAsia="MS Mincho" w:hAnsi="Courier" w:cs="Times New Roman"/>
      <w:sz w:val="20"/>
      <w:szCs w:val="20"/>
      <w:lang w:val="en-US"/>
    </w:rPr>
  </w:style>
  <w:style w:type="paragraph" w:styleId="ab">
    <w:name w:val="List"/>
    <w:basedOn w:val="a1"/>
    <w:uiPriority w:val="99"/>
    <w:semiHidden/>
    <w:unhideWhenUsed/>
    <w:rsid w:val="00A55A04"/>
    <w:pPr>
      <w:ind w:left="360" w:hanging="360"/>
      <w:contextualSpacing/>
    </w:pPr>
    <w:rPr>
      <w:rFonts w:ascii="Cambria" w:eastAsia="MS Mincho" w:hAnsi="Cambria" w:cs="Times New Roman"/>
      <w:lang w:val="en-US"/>
    </w:rPr>
  </w:style>
  <w:style w:type="paragraph" w:styleId="a0">
    <w:name w:val="List Bullet"/>
    <w:basedOn w:val="a1"/>
    <w:uiPriority w:val="99"/>
    <w:semiHidden/>
    <w:unhideWhenUsed/>
    <w:rsid w:val="00A55A04"/>
    <w:pPr>
      <w:numPr>
        <w:numId w:val="1"/>
      </w:numPr>
      <w:contextualSpacing/>
    </w:pPr>
    <w:rPr>
      <w:rFonts w:ascii="Cambria" w:eastAsia="MS Mincho" w:hAnsi="Cambria" w:cs="Times New Roman"/>
      <w:lang w:val="en-US"/>
    </w:rPr>
  </w:style>
  <w:style w:type="paragraph" w:styleId="a">
    <w:name w:val="List Number"/>
    <w:basedOn w:val="a1"/>
    <w:uiPriority w:val="99"/>
    <w:semiHidden/>
    <w:unhideWhenUsed/>
    <w:rsid w:val="00A55A04"/>
    <w:pPr>
      <w:numPr>
        <w:numId w:val="2"/>
      </w:numPr>
      <w:contextualSpacing/>
    </w:pPr>
    <w:rPr>
      <w:rFonts w:ascii="Cambria" w:eastAsia="MS Mincho" w:hAnsi="Cambria" w:cs="Times New Roman"/>
      <w:lang w:val="en-US"/>
    </w:rPr>
  </w:style>
  <w:style w:type="paragraph" w:styleId="23">
    <w:name w:val="List 2"/>
    <w:basedOn w:val="a1"/>
    <w:uiPriority w:val="99"/>
    <w:semiHidden/>
    <w:unhideWhenUsed/>
    <w:rsid w:val="00A55A04"/>
    <w:pPr>
      <w:ind w:left="720" w:hanging="360"/>
      <w:contextualSpacing/>
    </w:pPr>
    <w:rPr>
      <w:rFonts w:ascii="Cambria" w:eastAsia="MS Mincho" w:hAnsi="Cambria" w:cs="Times New Roman"/>
      <w:lang w:val="en-US"/>
    </w:rPr>
  </w:style>
  <w:style w:type="paragraph" w:styleId="33">
    <w:name w:val="List 3"/>
    <w:basedOn w:val="a1"/>
    <w:uiPriority w:val="99"/>
    <w:semiHidden/>
    <w:unhideWhenUsed/>
    <w:rsid w:val="00A55A04"/>
    <w:pPr>
      <w:ind w:left="1080" w:hanging="360"/>
      <w:contextualSpacing/>
    </w:pPr>
    <w:rPr>
      <w:rFonts w:ascii="Cambria" w:eastAsia="MS Mincho" w:hAnsi="Cambria" w:cs="Times New Roman"/>
      <w:lang w:val="en-US"/>
    </w:rPr>
  </w:style>
  <w:style w:type="paragraph" w:styleId="20">
    <w:name w:val="List Bullet 2"/>
    <w:basedOn w:val="a1"/>
    <w:uiPriority w:val="99"/>
    <w:semiHidden/>
    <w:unhideWhenUsed/>
    <w:rsid w:val="00A55A04"/>
    <w:pPr>
      <w:numPr>
        <w:numId w:val="3"/>
      </w:numPr>
      <w:contextualSpacing/>
    </w:pPr>
    <w:rPr>
      <w:rFonts w:ascii="Cambria" w:eastAsia="MS Mincho" w:hAnsi="Cambria" w:cs="Times New Roman"/>
      <w:lang w:val="en-US"/>
    </w:rPr>
  </w:style>
  <w:style w:type="paragraph" w:styleId="30">
    <w:name w:val="List Bullet 3"/>
    <w:basedOn w:val="a1"/>
    <w:uiPriority w:val="99"/>
    <w:semiHidden/>
    <w:unhideWhenUsed/>
    <w:rsid w:val="00A55A04"/>
    <w:pPr>
      <w:numPr>
        <w:numId w:val="4"/>
      </w:numPr>
      <w:contextualSpacing/>
    </w:pPr>
    <w:rPr>
      <w:rFonts w:ascii="Cambria" w:eastAsia="MS Mincho" w:hAnsi="Cambria" w:cs="Times New Roman"/>
      <w:lang w:val="en-US"/>
    </w:rPr>
  </w:style>
  <w:style w:type="paragraph" w:styleId="2">
    <w:name w:val="List Number 2"/>
    <w:basedOn w:val="a1"/>
    <w:uiPriority w:val="99"/>
    <w:semiHidden/>
    <w:unhideWhenUsed/>
    <w:rsid w:val="00A55A04"/>
    <w:pPr>
      <w:numPr>
        <w:numId w:val="5"/>
      </w:numPr>
      <w:contextualSpacing/>
    </w:pPr>
    <w:rPr>
      <w:rFonts w:ascii="Cambria" w:eastAsia="MS Mincho" w:hAnsi="Cambria" w:cs="Times New Roman"/>
      <w:lang w:val="en-US"/>
    </w:rPr>
  </w:style>
  <w:style w:type="paragraph" w:styleId="3">
    <w:name w:val="List Number 3"/>
    <w:basedOn w:val="a1"/>
    <w:uiPriority w:val="99"/>
    <w:semiHidden/>
    <w:unhideWhenUsed/>
    <w:rsid w:val="00A55A04"/>
    <w:pPr>
      <w:numPr>
        <w:numId w:val="6"/>
      </w:numPr>
      <w:contextualSpacing/>
    </w:pPr>
    <w:rPr>
      <w:rFonts w:ascii="Cambria" w:eastAsia="MS Mincho" w:hAnsi="Cambria" w:cs="Times New Roman"/>
      <w:lang w:val="en-US"/>
    </w:rPr>
  </w:style>
  <w:style w:type="paragraph" w:customStyle="1" w:styleId="16">
    <w:name w:val="Название1"/>
    <w:basedOn w:val="a1"/>
    <w:next w:val="a1"/>
    <w:uiPriority w:val="10"/>
    <w:qFormat/>
    <w:rsid w:val="00A55A04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c">
    <w:name w:val="Заголовок Знак"/>
    <w:basedOn w:val="a2"/>
    <w:link w:val="ad"/>
    <w:uiPriority w:val="10"/>
    <w:rsid w:val="00A55A04"/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/>
    </w:rPr>
  </w:style>
  <w:style w:type="paragraph" w:styleId="ae">
    <w:name w:val="Body Text"/>
    <w:basedOn w:val="a1"/>
    <w:link w:val="af"/>
    <w:uiPriority w:val="99"/>
    <w:semiHidden/>
    <w:unhideWhenUsed/>
    <w:rsid w:val="00A55A04"/>
    <w:pPr>
      <w:spacing w:after="120"/>
    </w:pPr>
    <w:rPr>
      <w:rFonts w:ascii="Cambria" w:eastAsia="MS Mincho" w:hAnsi="Cambria" w:cs="Times New Roman"/>
      <w:lang w:val="en-US"/>
    </w:rPr>
  </w:style>
  <w:style w:type="character" w:customStyle="1" w:styleId="af">
    <w:name w:val="Основной текст Знак"/>
    <w:basedOn w:val="a2"/>
    <w:link w:val="ae"/>
    <w:uiPriority w:val="99"/>
    <w:semiHidden/>
    <w:rsid w:val="00A55A04"/>
    <w:rPr>
      <w:rFonts w:ascii="Cambria" w:eastAsia="MS Mincho" w:hAnsi="Cambria" w:cs="Times New Roman"/>
      <w:lang w:val="en-US"/>
    </w:rPr>
  </w:style>
  <w:style w:type="paragraph" w:styleId="af0">
    <w:name w:val="List Continue"/>
    <w:basedOn w:val="a1"/>
    <w:uiPriority w:val="99"/>
    <w:semiHidden/>
    <w:unhideWhenUsed/>
    <w:rsid w:val="00A55A04"/>
    <w:pPr>
      <w:spacing w:after="120"/>
      <w:ind w:left="360"/>
      <w:contextualSpacing/>
    </w:pPr>
    <w:rPr>
      <w:rFonts w:ascii="Cambria" w:eastAsia="MS Mincho" w:hAnsi="Cambria" w:cs="Times New Roman"/>
      <w:lang w:val="en-US"/>
    </w:rPr>
  </w:style>
  <w:style w:type="paragraph" w:styleId="24">
    <w:name w:val="List Continue 2"/>
    <w:basedOn w:val="a1"/>
    <w:uiPriority w:val="99"/>
    <w:semiHidden/>
    <w:unhideWhenUsed/>
    <w:rsid w:val="00A55A04"/>
    <w:pPr>
      <w:spacing w:after="120"/>
      <w:ind w:left="720"/>
      <w:contextualSpacing/>
    </w:pPr>
    <w:rPr>
      <w:rFonts w:ascii="Cambria" w:eastAsia="MS Mincho" w:hAnsi="Cambria" w:cs="Times New Roman"/>
      <w:lang w:val="en-US"/>
    </w:rPr>
  </w:style>
  <w:style w:type="paragraph" w:styleId="34">
    <w:name w:val="List Continue 3"/>
    <w:basedOn w:val="a1"/>
    <w:uiPriority w:val="99"/>
    <w:semiHidden/>
    <w:unhideWhenUsed/>
    <w:rsid w:val="00A55A04"/>
    <w:pPr>
      <w:spacing w:after="120"/>
      <w:ind w:left="1080"/>
      <w:contextualSpacing/>
    </w:pPr>
    <w:rPr>
      <w:rFonts w:ascii="Cambria" w:eastAsia="MS Mincho" w:hAnsi="Cambria" w:cs="Times New Roman"/>
      <w:lang w:val="en-US"/>
    </w:rPr>
  </w:style>
  <w:style w:type="paragraph" w:customStyle="1" w:styleId="17">
    <w:name w:val="Подзаголовок1"/>
    <w:basedOn w:val="a1"/>
    <w:next w:val="a1"/>
    <w:uiPriority w:val="11"/>
    <w:qFormat/>
    <w:rsid w:val="00A55A04"/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1">
    <w:name w:val="Подзаголовок Знак"/>
    <w:basedOn w:val="a2"/>
    <w:link w:val="af2"/>
    <w:uiPriority w:val="11"/>
    <w:rsid w:val="00A55A04"/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/>
    </w:rPr>
  </w:style>
  <w:style w:type="paragraph" w:styleId="25">
    <w:name w:val="Body Text 2"/>
    <w:basedOn w:val="a1"/>
    <w:link w:val="26"/>
    <w:uiPriority w:val="99"/>
    <w:semiHidden/>
    <w:unhideWhenUsed/>
    <w:rsid w:val="00A55A04"/>
    <w:pPr>
      <w:spacing w:after="120" w:line="480" w:lineRule="auto"/>
    </w:pPr>
    <w:rPr>
      <w:rFonts w:ascii="Cambria" w:eastAsia="MS Mincho" w:hAnsi="Cambria" w:cs="Times New Roman"/>
      <w:lang w:val="en-US"/>
    </w:rPr>
  </w:style>
  <w:style w:type="character" w:customStyle="1" w:styleId="26">
    <w:name w:val="Основной текст 2 Знак"/>
    <w:basedOn w:val="a2"/>
    <w:link w:val="25"/>
    <w:uiPriority w:val="99"/>
    <w:semiHidden/>
    <w:rsid w:val="00A55A04"/>
    <w:rPr>
      <w:rFonts w:ascii="Cambria" w:eastAsia="MS Mincho" w:hAnsi="Cambria" w:cs="Times New Roman"/>
      <w:lang w:val="en-US"/>
    </w:rPr>
  </w:style>
  <w:style w:type="paragraph" w:styleId="35">
    <w:name w:val="Body Text 3"/>
    <w:basedOn w:val="a1"/>
    <w:link w:val="36"/>
    <w:uiPriority w:val="99"/>
    <w:semiHidden/>
    <w:unhideWhenUsed/>
    <w:rsid w:val="00A55A04"/>
    <w:pPr>
      <w:spacing w:after="120"/>
    </w:pPr>
    <w:rPr>
      <w:rFonts w:ascii="Cambria" w:eastAsia="MS Mincho" w:hAnsi="Cambria" w:cs="Times New Roman"/>
      <w:sz w:val="16"/>
      <w:szCs w:val="16"/>
      <w:lang w:val="en-US"/>
    </w:rPr>
  </w:style>
  <w:style w:type="character" w:customStyle="1" w:styleId="36">
    <w:name w:val="Основной текст 3 Знак"/>
    <w:basedOn w:val="a2"/>
    <w:link w:val="35"/>
    <w:uiPriority w:val="99"/>
    <w:semiHidden/>
    <w:rsid w:val="00A55A04"/>
    <w:rPr>
      <w:rFonts w:ascii="Cambria" w:eastAsia="MS Mincho" w:hAnsi="Cambria" w:cs="Times New Roman"/>
      <w:sz w:val="16"/>
      <w:szCs w:val="16"/>
      <w:lang w:val="en-US"/>
    </w:rPr>
  </w:style>
  <w:style w:type="paragraph" w:styleId="af3">
    <w:name w:val="No Spacing"/>
    <w:uiPriority w:val="1"/>
    <w:qFormat/>
    <w:rsid w:val="00A55A04"/>
    <w:pPr>
      <w:spacing w:after="0" w:line="240" w:lineRule="auto"/>
    </w:pPr>
    <w:rPr>
      <w:rFonts w:ascii="Cambria" w:eastAsia="MS Mincho" w:hAnsi="Cambria" w:cs="Times New Roman"/>
      <w:lang w:val="en-US"/>
    </w:rPr>
  </w:style>
  <w:style w:type="paragraph" w:styleId="af4">
    <w:name w:val="List Paragraph"/>
    <w:basedOn w:val="a1"/>
    <w:uiPriority w:val="34"/>
    <w:qFormat/>
    <w:rsid w:val="00A55A04"/>
    <w:pPr>
      <w:ind w:left="720"/>
      <w:contextualSpacing/>
    </w:pPr>
    <w:rPr>
      <w:rFonts w:ascii="Cambria" w:eastAsia="MS Mincho" w:hAnsi="Cambria" w:cs="Times New Roman"/>
      <w:lang w:val="en-US"/>
    </w:rPr>
  </w:style>
  <w:style w:type="paragraph" w:customStyle="1" w:styleId="211">
    <w:name w:val="Цитата 21"/>
    <w:basedOn w:val="a1"/>
    <w:next w:val="a1"/>
    <w:uiPriority w:val="29"/>
    <w:qFormat/>
    <w:rsid w:val="00A55A04"/>
    <w:rPr>
      <w:rFonts w:ascii="Cambria" w:eastAsia="MS Mincho" w:hAnsi="Cambria" w:cs="Times New Roman"/>
      <w:i/>
      <w:iCs/>
      <w:color w:val="000000"/>
      <w:lang w:val="en-US"/>
    </w:rPr>
  </w:style>
  <w:style w:type="character" w:customStyle="1" w:styleId="27">
    <w:name w:val="Цитата 2 Знак"/>
    <w:basedOn w:val="a2"/>
    <w:link w:val="28"/>
    <w:uiPriority w:val="29"/>
    <w:rsid w:val="00A55A04"/>
    <w:rPr>
      <w:rFonts w:ascii="Cambria" w:eastAsia="MS Mincho" w:hAnsi="Cambria" w:cs="Times New Roman"/>
      <w:i/>
      <w:iCs/>
      <w:color w:val="000000"/>
      <w:lang w:val="en-US"/>
    </w:rPr>
  </w:style>
  <w:style w:type="paragraph" w:customStyle="1" w:styleId="18">
    <w:name w:val="Выделенная цитата1"/>
    <w:basedOn w:val="a1"/>
    <w:next w:val="a1"/>
    <w:uiPriority w:val="30"/>
    <w:qFormat/>
    <w:rsid w:val="00A55A04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MS Mincho" w:hAnsi="Cambria" w:cs="Times New Roman"/>
      <w:b/>
      <w:bCs/>
      <w:i/>
      <w:iCs/>
      <w:color w:val="4F81BD"/>
      <w:lang w:val="en-US"/>
    </w:rPr>
  </w:style>
  <w:style w:type="character" w:customStyle="1" w:styleId="af5">
    <w:name w:val="Выделенная цитата Знак"/>
    <w:basedOn w:val="a2"/>
    <w:link w:val="af6"/>
    <w:uiPriority w:val="30"/>
    <w:rsid w:val="00A55A04"/>
    <w:rPr>
      <w:rFonts w:ascii="Cambria" w:eastAsia="MS Mincho" w:hAnsi="Cambria" w:cs="Times New Roman"/>
      <w:b/>
      <w:bCs/>
      <w:i/>
      <w:iCs/>
      <w:color w:val="4F81BD"/>
      <w:lang w:val="en-US"/>
    </w:rPr>
  </w:style>
  <w:style w:type="paragraph" w:customStyle="1" w:styleId="19">
    <w:name w:val="Заголовок оглавления1"/>
    <w:basedOn w:val="1"/>
    <w:next w:val="a1"/>
    <w:uiPriority w:val="39"/>
    <w:semiHidden/>
    <w:unhideWhenUsed/>
    <w:qFormat/>
    <w:rsid w:val="00A55A04"/>
  </w:style>
  <w:style w:type="character" w:customStyle="1" w:styleId="1a">
    <w:name w:val="Слабое выделение1"/>
    <w:basedOn w:val="a2"/>
    <w:uiPriority w:val="19"/>
    <w:qFormat/>
    <w:rsid w:val="00A55A04"/>
    <w:rPr>
      <w:i/>
      <w:iCs/>
      <w:color w:val="808080"/>
    </w:rPr>
  </w:style>
  <w:style w:type="character" w:customStyle="1" w:styleId="1b">
    <w:name w:val="Сильное выделение1"/>
    <w:basedOn w:val="a2"/>
    <w:uiPriority w:val="21"/>
    <w:qFormat/>
    <w:rsid w:val="00A55A04"/>
    <w:rPr>
      <w:b/>
      <w:bCs/>
      <w:i/>
      <w:iCs/>
      <w:color w:val="4F81BD"/>
    </w:rPr>
  </w:style>
  <w:style w:type="character" w:customStyle="1" w:styleId="1c">
    <w:name w:val="Слабая ссылка1"/>
    <w:basedOn w:val="a2"/>
    <w:uiPriority w:val="31"/>
    <w:qFormat/>
    <w:rsid w:val="00A55A04"/>
    <w:rPr>
      <w:smallCaps/>
      <w:color w:val="C0504D"/>
      <w:u w:val="single"/>
    </w:rPr>
  </w:style>
  <w:style w:type="character" w:customStyle="1" w:styleId="1d">
    <w:name w:val="Сильная ссылка1"/>
    <w:basedOn w:val="a2"/>
    <w:uiPriority w:val="32"/>
    <w:qFormat/>
    <w:rsid w:val="00A55A04"/>
    <w:rPr>
      <w:b/>
      <w:bCs/>
      <w:smallCaps/>
      <w:color w:val="C0504D"/>
      <w:spacing w:val="5"/>
      <w:u w:val="single"/>
    </w:rPr>
  </w:style>
  <w:style w:type="character" w:styleId="af7">
    <w:name w:val="Book Title"/>
    <w:basedOn w:val="a2"/>
    <w:uiPriority w:val="33"/>
    <w:qFormat/>
    <w:rsid w:val="00A55A04"/>
    <w:rPr>
      <w:b/>
      <w:bCs/>
      <w:smallCaps/>
      <w:spacing w:val="5"/>
    </w:rPr>
  </w:style>
  <w:style w:type="table" w:styleId="af8">
    <w:name w:val="Table Grid"/>
    <w:basedOn w:val="a3"/>
    <w:uiPriority w:val="59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Светлая заливка1"/>
    <w:basedOn w:val="a3"/>
    <w:next w:val="af9"/>
    <w:uiPriority w:val="60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f">
    <w:name w:val="Светлый список1"/>
    <w:basedOn w:val="a3"/>
    <w:next w:val="afa"/>
    <w:uiPriority w:val="61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1f0">
    <w:name w:val="Светлая сетка1"/>
    <w:basedOn w:val="a3"/>
    <w:next w:val="afb"/>
    <w:uiPriority w:val="62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110">
    <w:name w:val="Средняя заливка 11"/>
    <w:basedOn w:val="a3"/>
    <w:next w:val="1f1"/>
    <w:uiPriority w:val="63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next w:val="29"/>
    <w:uiPriority w:val="64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next w:val="1f2"/>
    <w:uiPriority w:val="65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213">
    <w:name w:val="Средний список 21"/>
    <w:basedOn w:val="a3"/>
    <w:next w:val="2a"/>
    <w:uiPriority w:val="66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next w:val="1f3"/>
    <w:uiPriority w:val="67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14">
    <w:name w:val="Средняя сетка 21"/>
    <w:basedOn w:val="a3"/>
    <w:next w:val="2b"/>
    <w:uiPriority w:val="68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7"/>
    <w:uiPriority w:val="69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f4">
    <w:name w:val="Темный список1"/>
    <w:basedOn w:val="a3"/>
    <w:next w:val="afc"/>
    <w:uiPriority w:val="70"/>
    <w:rsid w:val="00A55A04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  <w:tblInd w:w="0" w:type="nil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f5">
    <w:name w:val="Цветная заливка1"/>
    <w:basedOn w:val="a3"/>
    <w:next w:val="afd"/>
    <w:uiPriority w:val="71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6">
    <w:name w:val="Цветной список1"/>
    <w:basedOn w:val="a3"/>
    <w:next w:val="afe"/>
    <w:uiPriority w:val="72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f7">
    <w:name w:val="Цветная сетка1"/>
    <w:basedOn w:val="a3"/>
    <w:next w:val="aff"/>
    <w:uiPriority w:val="73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A55A04"/>
    <w:pPr>
      <w:spacing w:after="0" w:line="240" w:lineRule="auto"/>
    </w:pPr>
    <w:rPr>
      <w:rFonts w:ascii="Cambria" w:eastAsia="MS Mincho" w:hAnsi="Cambria" w:cs="Times New Roman"/>
      <w:color w:val="365F91"/>
      <w:lang w:val="en-US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A55A04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  <w:tblInd w:w="0" w:type="nil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113">
    <w:name w:val="Цветная заливка - Акцент 11"/>
    <w:basedOn w:val="a3"/>
    <w:next w:val="-14"/>
    <w:uiPriority w:val="71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4">
    <w:name w:val="Цветной список - Акцент 11"/>
    <w:basedOn w:val="a3"/>
    <w:next w:val="-15"/>
    <w:uiPriority w:val="72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A55A04"/>
    <w:pPr>
      <w:spacing w:after="0" w:line="240" w:lineRule="auto"/>
    </w:pPr>
    <w:rPr>
      <w:rFonts w:ascii="Cambria" w:eastAsia="MS Mincho" w:hAnsi="Cambria" w:cs="Times New Roman"/>
      <w:color w:val="943634"/>
      <w:lang w:val="en-US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A55A04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  <w:tblInd w:w="0" w:type="nil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213">
    <w:name w:val="Цветная заливка - Акцент 21"/>
    <w:basedOn w:val="a3"/>
    <w:next w:val="-24"/>
    <w:uiPriority w:val="71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4">
    <w:name w:val="Цветной список - Акцент 21"/>
    <w:basedOn w:val="a3"/>
    <w:next w:val="-25"/>
    <w:uiPriority w:val="72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A55A04"/>
    <w:pPr>
      <w:spacing w:after="0" w:line="240" w:lineRule="auto"/>
    </w:pPr>
    <w:rPr>
      <w:rFonts w:ascii="Cambria" w:eastAsia="MS Mincho" w:hAnsi="Cambria" w:cs="Times New Roman"/>
      <w:color w:val="76923C"/>
      <w:lang w:val="en-US"/>
    </w:rPr>
    <w:tblPr>
      <w:tblStyleRowBandSize w:val="1"/>
      <w:tblStyleColBandSize w:val="1"/>
      <w:tblInd w:w="0" w:type="nil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A55A04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  <w:tblInd w:w="0" w:type="nil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313">
    <w:name w:val="Цветная заливка - Акцент 31"/>
    <w:basedOn w:val="a3"/>
    <w:next w:val="-34"/>
    <w:uiPriority w:val="71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A55A04"/>
    <w:pPr>
      <w:spacing w:after="0" w:line="240" w:lineRule="auto"/>
    </w:pPr>
    <w:rPr>
      <w:rFonts w:ascii="Cambria" w:eastAsia="MS Mincho" w:hAnsi="Cambria" w:cs="Times New Roman"/>
      <w:color w:val="5F497A"/>
      <w:lang w:val="en-US"/>
    </w:rPr>
    <w:tblPr>
      <w:tblStyleRowBandSize w:val="1"/>
      <w:tblStyleColBandSize w:val="1"/>
      <w:tblInd w:w="0" w:type="nil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A55A04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  <w:tblInd w:w="0" w:type="nil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414">
    <w:name w:val="Цветной список - Акцент 41"/>
    <w:basedOn w:val="a3"/>
    <w:next w:val="-45"/>
    <w:uiPriority w:val="72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A55A04"/>
    <w:pPr>
      <w:spacing w:after="0" w:line="240" w:lineRule="auto"/>
    </w:pPr>
    <w:rPr>
      <w:rFonts w:ascii="Cambria" w:eastAsia="MS Mincho" w:hAnsi="Cambria" w:cs="Times New Roman"/>
      <w:color w:val="31849B"/>
      <w:lang w:val="en-US"/>
    </w:rPr>
    <w:tblPr>
      <w:tblStyleRowBandSize w:val="1"/>
      <w:tblStyleColBandSize w:val="1"/>
      <w:tblInd w:w="0" w:type="nil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A55A04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  <w:tblInd w:w="0" w:type="nil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513">
    <w:name w:val="Цветная заливка - Акцент 51"/>
    <w:basedOn w:val="a3"/>
    <w:next w:val="-54"/>
    <w:uiPriority w:val="71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4">
    <w:name w:val="Цветной список - Акцент 51"/>
    <w:basedOn w:val="a3"/>
    <w:next w:val="-55"/>
    <w:uiPriority w:val="72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A55A04"/>
    <w:pPr>
      <w:spacing w:after="0" w:line="240" w:lineRule="auto"/>
    </w:pPr>
    <w:rPr>
      <w:rFonts w:ascii="Cambria" w:eastAsia="MS Mincho" w:hAnsi="Cambria" w:cs="Times New Roman"/>
      <w:color w:val="E36C0A"/>
      <w:lang w:val="en-US"/>
    </w:rPr>
    <w:tblPr>
      <w:tblStyleRowBandSize w:val="1"/>
      <w:tblStyleColBandSize w:val="1"/>
      <w:tblInd w:w="0" w:type="nil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A55A04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A55A04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A55A04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  <w:tblInd w:w="0" w:type="nil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-613">
    <w:name w:val="Цветная заливка - Акцент 61"/>
    <w:basedOn w:val="a3"/>
    <w:next w:val="-64"/>
    <w:uiPriority w:val="71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4">
    <w:name w:val="Цветной список - Акцент 61"/>
    <w:basedOn w:val="a3"/>
    <w:next w:val="-65"/>
    <w:uiPriority w:val="72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A55A04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113">
    <w:name w:val="Заголовок 1 Знак1"/>
    <w:basedOn w:val="a2"/>
    <w:uiPriority w:val="9"/>
    <w:rsid w:val="00A55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5">
    <w:name w:val="Заголовок 2 Знак1"/>
    <w:basedOn w:val="a2"/>
    <w:uiPriority w:val="9"/>
    <w:semiHidden/>
    <w:rsid w:val="00A55A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2">
    <w:name w:val="Заголовок 3 Знак1"/>
    <w:basedOn w:val="a2"/>
    <w:uiPriority w:val="9"/>
    <w:semiHidden/>
    <w:rsid w:val="00A55A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2"/>
    <w:uiPriority w:val="9"/>
    <w:semiHidden/>
    <w:rsid w:val="00A55A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2"/>
    <w:uiPriority w:val="9"/>
    <w:semiHidden/>
    <w:rsid w:val="00A55A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2"/>
    <w:uiPriority w:val="9"/>
    <w:semiHidden/>
    <w:rsid w:val="00A55A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2"/>
    <w:uiPriority w:val="9"/>
    <w:semiHidden/>
    <w:rsid w:val="00A55A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2"/>
    <w:uiPriority w:val="9"/>
    <w:semiHidden/>
    <w:rsid w:val="00A55A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A55A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0">
    <w:name w:val="Hyperlink"/>
    <w:basedOn w:val="a2"/>
    <w:uiPriority w:val="99"/>
    <w:semiHidden/>
    <w:unhideWhenUsed/>
    <w:rsid w:val="00A55A04"/>
    <w:rPr>
      <w:color w:val="0000FF" w:themeColor="hyperlink"/>
      <w:u w:val="single"/>
    </w:rPr>
  </w:style>
  <w:style w:type="character" w:styleId="aff1">
    <w:name w:val="FollowedHyperlink"/>
    <w:basedOn w:val="a2"/>
    <w:uiPriority w:val="99"/>
    <w:semiHidden/>
    <w:unhideWhenUsed/>
    <w:rsid w:val="00A55A04"/>
    <w:rPr>
      <w:color w:val="800080" w:themeColor="followedHyperlink"/>
      <w:u w:val="single"/>
    </w:rPr>
  </w:style>
  <w:style w:type="paragraph" w:styleId="ad">
    <w:name w:val="Title"/>
    <w:basedOn w:val="a1"/>
    <w:next w:val="a1"/>
    <w:link w:val="ac"/>
    <w:uiPriority w:val="10"/>
    <w:qFormat/>
    <w:rsid w:val="00A55A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1f8">
    <w:name w:val="Название Знак1"/>
    <w:basedOn w:val="a2"/>
    <w:uiPriority w:val="10"/>
    <w:rsid w:val="00A55A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Subtitle"/>
    <w:basedOn w:val="a1"/>
    <w:next w:val="a1"/>
    <w:link w:val="af1"/>
    <w:uiPriority w:val="11"/>
    <w:qFormat/>
    <w:rsid w:val="00A55A04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1f9">
    <w:name w:val="Подзаголовок Знак1"/>
    <w:basedOn w:val="a2"/>
    <w:uiPriority w:val="11"/>
    <w:rsid w:val="00A55A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Quote"/>
    <w:basedOn w:val="a1"/>
    <w:next w:val="a1"/>
    <w:link w:val="27"/>
    <w:uiPriority w:val="29"/>
    <w:qFormat/>
    <w:rsid w:val="00A55A04"/>
    <w:rPr>
      <w:rFonts w:ascii="Cambria" w:eastAsia="MS Mincho" w:hAnsi="Cambria" w:cs="Times New Roman"/>
      <w:i/>
      <w:iCs/>
      <w:color w:val="000000"/>
      <w:lang w:val="en-US"/>
    </w:rPr>
  </w:style>
  <w:style w:type="character" w:customStyle="1" w:styleId="216">
    <w:name w:val="Цитата 2 Знак1"/>
    <w:basedOn w:val="a2"/>
    <w:uiPriority w:val="29"/>
    <w:rsid w:val="00A55A04"/>
    <w:rPr>
      <w:i/>
      <w:iCs/>
      <w:color w:val="000000" w:themeColor="text1"/>
    </w:rPr>
  </w:style>
  <w:style w:type="paragraph" w:styleId="af6">
    <w:name w:val="Intense Quote"/>
    <w:basedOn w:val="a1"/>
    <w:next w:val="a1"/>
    <w:link w:val="af5"/>
    <w:uiPriority w:val="30"/>
    <w:qFormat/>
    <w:rsid w:val="00A55A0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eastAsia="MS Mincho" w:hAnsi="Cambria" w:cs="Times New Roman"/>
      <w:b/>
      <w:bCs/>
      <w:i/>
      <w:iCs/>
      <w:color w:val="4F81BD"/>
      <w:lang w:val="en-US"/>
    </w:rPr>
  </w:style>
  <w:style w:type="character" w:customStyle="1" w:styleId="1fa">
    <w:name w:val="Выделенная цитата Знак1"/>
    <w:basedOn w:val="a2"/>
    <w:uiPriority w:val="30"/>
    <w:rsid w:val="00A55A04"/>
    <w:rPr>
      <w:b/>
      <w:bCs/>
      <w:i/>
      <w:iCs/>
      <w:color w:val="4F81BD" w:themeColor="accent1"/>
    </w:rPr>
  </w:style>
  <w:style w:type="character" w:styleId="aff2">
    <w:name w:val="Subtle Emphasis"/>
    <w:basedOn w:val="a2"/>
    <w:uiPriority w:val="19"/>
    <w:qFormat/>
    <w:rsid w:val="00A55A04"/>
    <w:rPr>
      <w:i/>
      <w:iCs/>
      <w:color w:val="808080" w:themeColor="text1" w:themeTint="7F"/>
    </w:rPr>
  </w:style>
  <w:style w:type="character" w:styleId="aff3">
    <w:name w:val="Intense Emphasis"/>
    <w:basedOn w:val="a2"/>
    <w:uiPriority w:val="21"/>
    <w:qFormat/>
    <w:rsid w:val="00A55A04"/>
    <w:rPr>
      <w:b/>
      <w:bCs/>
      <w:i/>
      <w:iCs/>
      <w:color w:val="4F81BD" w:themeColor="accent1"/>
    </w:rPr>
  </w:style>
  <w:style w:type="character" w:styleId="aff4">
    <w:name w:val="Subtle Reference"/>
    <w:basedOn w:val="a2"/>
    <w:uiPriority w:val="31"/>
    <w:qFormat/>
    <w:rsid w:val="00A55A04"/>
    <w:rPr>
      <w:smallCaps/>
      <w:color w:val="C0504D" w:themeColor="accent2"/>
      <w:u w:val="single"/>
    </w:rPr>
  </w:style>
  <w:style w:type="character" w:styleId="aff5">
    <w:name w:val="Intense Reference"/>
    <w:basedOn w:val="a2"/>
    <w:uiPriority w:val="32"/>
    <w:qFormat/>
    <w:rsid w:val="00A55A04"/>
    <w:rPr>
      <w:b/>
      <w:bCs/>
      <w:smallCaps/>
      <w:color w:val="C0504D" w:themeColor="accent2"/>
      <w:spacing w:val="5"/>
      <w:u w:val="single"/>
    </w:rPr>
  </w:style>
  <w:style w:type="table" w:styleId="af9">
    <w:name w:val="Light Shading"/>
    <w:basedOn w:val="a3"/>
    <w:uiPriority w:val="60"/>
    <w:rsid w:val="00A55A0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fa">
    <w:name w:val="Light List"/>
    <w:basedOn w:val="a3"/>
    <w:uiPriority w:val="61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fb">
    <w:name w:val="Light Grid"/>
    <w:basedOn w:val="a3"/>
    <w:uiPriority w:val="62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1f1">
    <w:name w:val="Medium Shading 1"/>
    <w:basedOn w:val="a3"/>
    <w:uiPriority w:val="63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A55A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2">
    <w:name w:val="Medium List 1"/>
    <w:basedOn w:val="a3"/>
    <w:uiPriority w:val="65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2a">
    <w:name w:val="Medium List 2"/>
    <w:basedOn w:val="a3"/>
    <w:uiPriority w:val="66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3">
    <w:name w:val="Medium Grid 1"/>
    <w:basedOn w:val="a3"/>
    <w:uiPriority w:val="67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2b">
    <w:name w:val="Medium Grid 2"/>
    <w:basedOn w:val="a3"/>
    <w:uiPriority w:val="68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afc">
    <w:name w:val="Dark List"/>
    <w:basedOn w:val="a3"/>
    <w:uiPriority w:val="70"/>
    <w:rsid w:val="00A55A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afd">
    <w:name w:val="Colorful Shading"/>
    <w:basedOn w:val="a3"/>
    <w:uiPriority w:val="71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e">
    <w:name w:val="Colorful List"/>
    <w:basedOn w:val="a3"/>
    <w:uiPriority w:val="72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ff">
    <w:name w:val="Colorful Grid"/>
    <w:basedOn w:val="a3"/>
    <w:uiPriority w:val="73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Light Shading Accent 1"/>
    <w:basedOn w:val="a3"/>
    <w:uiPriority w:val="60"/>
    <w:rsid w:val="00A55A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3"/>
    <w:uiPriority w:val="61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12">
    <w:name w:val="Light Grid Accent 1"/>
    <w:basedOn w:val="a3"/>
    <w:uiPriority w:val="62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1">
    <w:name w:val="Medium Shading 1 Accent 1"/>
    <w:basedOn w:val="a3"/>
    <w:uiPriority w:val="63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55A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0">
    <w:name w:val="Medium List 1 Accent 1"/>
    <w:basedOn w:val="a3"/>
    <w:uiPriority w:val="65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2-10">
    <w:name w:val="Medium List 2 Accent 1"/>
    <w:basedOn w:val="a3"/>
    <w:uiPriority w:val="66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12">
    <w:name w:val="Medium Grid 1 Accent 1"/>
    <w:basedOn w:val="a3"/>
    <w:uiPriority w:val="67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2-12">
    <w:name w:val="Medium Grid 2 Accent 1"/>
    <w:basedOn w:val="a3"/>
    <w:uiPriority w:val="68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1">
    <w:name w:val="Medium Grid 3 Accent 1"/>
    <w:basedOn w:val="a3"/>
    <w:uiPriority w:val="69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-13">
    <w:name w:val="Dark List Accent 1"/>
    <w:basedOn w:val="a3"/>
    <w:uiPriority w:val="70"/>
    <w:rsid w:val="00A55A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4">
    <w:name w:val="Colorful Shading Accent 1"/>
    <w:basedOn w:val="a3"/>
    <w:uiPriority w:val="71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List Accent 1"/>
    <w:basedOn w:val="a3"/>
    <w:uiPriority w:val="72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16">
    <w:name w:val="Colorful Grid Accent 1"/>
    <w:basedOn w:val="a3"/>
    <w:uiPriority w:val="73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Light Shading Accent 2"/>
    <w:basedOn w:val="a3"/>
    <w:uiPriority w:val="60"/>
    <w:rsid w:val="00A55A0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3"/>
    <w:uiPriority w:val="61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2">
    <w:name w:val="Light Grid Accent 2"/>
    <w:basedOn w:val="a3"/>
    <w:uiPriority w:val="62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2">
    <w:name w:val="Medium Shading 1 Accent 2"/>
    <w:basedOn w:val="a3"/>
    <w:uiPriority w:val="63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55A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20">
    <w:name w:val="Medium List 1 Accent 2"/>
    <w:basedOn w:val="a3"/>
    <w:uiPriority w:val="65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20">
    <w:name w:val="Medium List 2 Accent 2"/>
    <w:basedOn w:val="a3"/>
    <w:uiPriority w:val="66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2">
    <w:name w:val="Medium Grid 1 Accent 2"/>
    <w:basedOn w:val="a3"/>
    <w:uiPriority w:val="67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2-22">
    <w:name w:val="Medium Grid 2 Accent 2"/>
    <w:basedOn w:val="a3"/>
    <w:uiPriority w:val="68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2">
    <w:name w:val="Medium Grid 3 Accent 2"/>
    <w:basedOn w:val="a3"/>
    <w:uiPriority w:val="69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-23">
    <w:name w:val="Dark List Accent 2"/>
    <w:basedOn w:val="a3"/>
    <w:uiPriority w:val="70"/>
    <w:rsid w:val="00A55A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24">
    <w:name w:val="Colorful Shading Accent 2"/>
    <w:basedOn w:val="a3"/>
    <w:uiPriority w:val="71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List Accent 2"/>
    <w:basedOn w:val="a3"/>
    <w:uiPriority w:val="72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26">
    <w:name w:val="Colorful Grid Accent 2"/>
    <w:basedOn w:val="a3"/>
    <w:uiPriority w:val="73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Light Shading Accent 3"/>
    <w:basedOn w:val="a3"/>
    <w:uiPriority w:val="60"/>
    <w:rsid w:val="00A55A0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30">
    <w:name w:val="Light List Accent 3"/>
    <w:basedOn w:val="a3"/>
    <w:uiPriority w:val="61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2">
    <w:name w:val="Light Grid Accent 3"/>
    <w:basedOn w:val="a3"/>
    <w:uiPriority w:val="62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3">
    <w:name w:val="Medium Shading 1 Accent 3"/>
    <w:basedOn w:val="a3"/>
    <w:uiPriority w:val="63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55A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0">
    <w:name w:val="Medium List 1 Accent 3"/>
    <w:basedOn w:val="a3"/>
    <w:uiPriority w:val="65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30">
    <w:name w:val="Medium List 2 Accent 3"/>
    <w:basedOn w:val="a3"/>
    <w:uiPriority w:val="66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32">
    <w:name w:val="Medium Grid 1 Accent 3"/>
    <w:basedOn w:val="a3"/>
    <w:uiPriority w:val="67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2">
    <w:name w:val="Medium Grid 2 Accent 3"/>
    <w:basedOn w:val="a3"/>
    <w:uiPriority w:val="68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3">
    <w:name w:val="Medium Grid 3 Accent 3"/>
    <w:basedOn w:val="a3"/>
    <w:uiPriority w:val="69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-33">
    <w:name w:val="Dark List Accent 3"/>
    <w:basedOn w:val="a3"/>
    <w:uiPriority w:val="70"/>
    <w:rsid w:val="00A55A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34">
    <w:name w:val="Colorful Shading Accent 3"/>
    <w:basedOn w:val="a3"/>
    <w:uiPriority w:val="71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35">
    <w:name w:val="Colorful List Accent 3"/>
    <w:basedOn w:val="a3"/>
    <w:uiPriority w:val="72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36">
    <w:name w:val="Colorful Grid Accent 3"/>
    <w:basedOn w:val="a3"/>
    <w:uiPriority w:val="73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Light Shading Accent 4"/>
    <w:basedOn w:val="a3"/>
    <w:uiPriority w:val="60"/>
    <w:rsid w:val="00A55A0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40">
    <w:name w:val="Light List Accent 4"/>
    <w:basedOn w:val="a3"/>
    <w:uiPriority w:val="61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42">
    <w:name w:val="Light Grid Accent 4"/>
    <w:basedOn w:val="a3"/>
    <w:uiPriority w:val="62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1-4">
    <w:name w:val="Medium Shading 1 Accent 4"/>
    <w:basedOn w:val="a3"/>
    <w:uiPriority w:val="63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55A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40">
    <w:name w:val="Medium List 1 Accent 4"/>
    <w:basedOn w:val="a3"/>
    <w:uiPriority w:val="65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2-40">
    <w:name w:val="Medium List 2 Accent 4"/>
    <w:basedOn w:val="a3"/>
    <w:uiPriority w:val="66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42">
    <w:name w:val="Medium Grid 1 Accent 4"/>
    <w:basedOn w:val="a3"/>
    <w:uiPriority w:val="67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42">
    <w:name w:val="Medium Grid 2 Accent 4"/>
    <w:basedOn w:val="a3"/>
    <w:uiPriority w:val="68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4">
    <w:name w:val="Medium Grid 3 Accent 4"/>
    <w:basedOn w:val="a3"/>
    <w:uiPriority w:val="69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-43">
    <w:name w:val="Dark List Accent 4"/>
    <w:basedOn w:val="a3"/>
    <w:uiPriority w:val="70"/>
    <w:rsid w:val="00A55A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44">
    <w:name w:val="Colorful Shading Accent 4"/>
    <w:basedOn w:val="a3"/>
    <w:uiPriority w:val="71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45">
    <w:name w:val="Colorful List Accent 4"/>
    <w:basedOn w:val="a3"/>
    <w:uiPriority w:val="72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46">
    <w:name w:val="Colorful Grid Accent 4"/>
    <w:basedOn w:val="a3"/>
    <w:uiPriority w:val="73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Light Shading Accent 5"/>
    <w:basedOn w:val="a3"/>
    <w:uiPriority w:val="60"/>
    <w:rsid w:val="00A55A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List Accent 5"/>
    <w:basedOn w:val="a3"/>
    <w:uiPriority w:val="61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2">
    <w:name w:val="Light Grid Accent 5"/>
    <w:basedOn w:val="a3"/>
    <w:uiPriority w:val="62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Shading 1 Accent 5"/>
    <w:basedOn w:val="a3"/>
    <w:uiPriority w:val="63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55A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0">
    <w:name w:val="Medium List 1 Accent 5"/>
    <w:basedOn w:val="a3"/>
    <w:uiPriority w:val="65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2-50">
    <w:name w:val="Medium List 2 Accent 5"/>
    <w:basedOn w:val="a3"/>
    <w:uiPriority w:val="66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52">
    <w:name w:val="Medium Grid 1 Accent 5"/>
    <w:basedOn w:val="a3"/>
    <w:uiPriority w:val="67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2-52">
    <w:name w:val="Medium Grid 2 Accent 5"/>
    <w:basedOn w:val="a3"/>
    <w:uiPriority w:val="68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5">
    <w:name w:val="Medium Grid 3 Accent 5"/>
    <w:basedOn w:val="a3"/>
    <w:uiPriority w:val="69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-53">
    <w:name w:val="Dark List Accent 5"/>
    <w:basedOn w:val="a3"/>
    <w:uiPriority w:val="70"/>
    <w:rsid w:val="00A55A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54">
    <w:name w:val="Colorful Shading Accent 5"/>
    <w:basedOn w:val="a3"/>
    <w:uiPriority w:val="71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5">
    <w:name w:val="Colorful List Accent 5"/>
    <w:basedOn w:val="a3"/>
    <w:uiPriority w:val="72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56">
    <w:name w:val="Colorful Grid Accent 5"/>
    <w:basedOn w:val="a3"/>
    <w:uiPriority w:val="73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Light Shading Accent 6"/>
    <w:basedOn w:val="a3"/>
    <w:uiPriority w:val="60"/>
    <w:rsid w:val="00A55A0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60">
    <w:name w:val="Light List Accent 6"/>
    <w:basedOn w:val="a3"/>
    <w:uiPriority w:val="61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62">
    <w:name w:val="Light Grid Accent 6"/>
    <w:basedOn w:val="a3"/>
    <w:uiPriority w:val="62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-6">
    <w:name w:val="Medium Shading 1 Accent 6"/>
    <w:basedOn w:val="a3"/>
    <w:uiPriority w:val="63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55A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60">
    <w:name w:val="Medium List 1 Accent 6"/>
    <w:basedOn w:val="a3"/>
    <w:uiPriority w:val="65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60">
    <w:name w:val="Medium List 2 Accent 6"/>
    <w:basedOn w:val="a3"/>
    <w:uiPriority w:val="66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62">
    <w:name w:val="Medium Grid 1 Accent 6"/>
    <w:basedOn w:val="a3"/>
    <w:uiPriority w:val="67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-62">
    <w:name w:val="Medium Grid 2 Accent 6"/>
    <w:basedOn w:val="a3"/>
    <w:uiPriority w:val="68"/>
    <w:rsid w:val="00A55A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6">
    <w:name w:val="Medium Grid 3 Accent 6"/>
    <w:basedOn w:val="a3"/>
    <w:uiPriority w:val="69"/>
    <w:rsid w:val="00A55A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3">
    <w:name w:val="Dark List Accent 6"/>
    <w:basedOn w:val="a3"/>
    <w:uiPriority w:val="70"/>
    <w:rsid w:val="00A55A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-64">
    <w:name w:val="Colorful Shading Accent 6"/>
    <w:basedOn w:val="a3"/>
    <w:uiPriority w:val="71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5">
    <w:name w:val="Colorful List Accent 6"/>
    <w:basedOn w:val="a3"/>
    <w:uiPriority w:val="72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-66">
    <w:name w:val="Colorful Grid Accent 6"/>
    <w:basedOn w:val="a3"/>
    <w:uiPriority w:val="73"/>
    <w:rsid w:val="00A55A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6">
    <w:name w:val="Balloon Text"/>
    <w:basedOn w:val="a1"/>
    <w:link w:val="aff7"/>
    <w:uiPriority w:val="99"/>
    <w:semiHidden/>
    <w:unhideWhenUsed/>
    <w:rsid w:val="000E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0E0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0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USER</cp:lastModifiedBy>
  <cp:revision>11</cp:revision>
  <cp:lastPrinted>2022-11-06T21:11:00Z</cp:lastPrinted>
  <dcterms:created xsi:type="dcterms:W3CDTF">2022-10-09T20:49:00Z</dcterms:created>
  <dcterms:modified xsi:type="dcterms:W3CDTF">2022-11-06T21:11:00Z</dcterms:modified>
</cp:coreProperties>
</file>